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520" w:rsidRDefault="009A4520">
      <w:pPr>
        <w:autoSpaceDE w:val="0"/>
        <w:autoSpaceDN w:val="0"/>
        <w:spacing w:after="78" w:line="220" w:lineRule="exact"/>
      </w:pPr>
    </w:p>
    <w:p w:rsidR="009A4520" w:rsidRPr="00EB3653" w:rsidRDefault="00EB3653" w:rsidP="00EB3653">
      <w:pPr>
        <w:autoSpaceDE w:val="0"/>
        <w:autoSpaceDN w:val="0"/>
        <w:spacing w:after="0"/>
        <w:jc w:val="center"/>
        <w:rPr>
          <w:lang w:val="ru-RU"/>
        </w:rPr>
      </w:pPr>
      <w:r w:rsidRPr="00EB3653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9A4520" w:rsidRDefault="00EB3653" w:rsidP="00EB3653">
      <w:pPr>
        <w:autoSpaceDE w:val="0"/>
        <w:autoSpaceDN w:val="0"/>
        <w:spacing w:after="0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Татарстан</w:t>
      </w:r>
    </w:p>
    <w:p w:rsidR="00EB3653" w:rsidRPr="00EB3653" w:rsidRDefault="00EB3653" w:rsidP="00EB3653">
      <w:pPr>
        <w:autoSpaceDE w:val="0"/>
        <w:autoSpaceDN w:val="0"/>
        <w:spacing w:after="0"/>
        <w:jc w:val="center"/>
        <w:rPr>
          <w:lang w:val="ru-RU"/>
        </w:rPr>
      </w:pPr>
    </w:p>
    <w:p w:rsidR="009A4520" w:rsidRDefault="00EB3653" w:rsidP="00EB365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Исполнительный комитет Алексеевского муниципального района Республики Татарстан</w:t>
      </w:r>
    </w:p>
    <w:p w:rsidR="00EB3653" w:rsidRPr="00EB3653" w:rsidRDefault="00EB3653" w:rsidP="00EB3653">
      <w:pPr>
        <w:autoSpaceDE w:val="0"/>
        <w:autoSpaceDN w:val="0"/>
        <w:spacing w:after="0" w:line="240" w:lineRule="auto"/>
        <w:jc w:val="center"/>
        <w:rPr>
          <w:lang w:val="ru-RU"/>
        </w:rPr>
      </w:pPr>
    </w:p>
    <w:p w:rsidR="009A4520" w:rsidRDefault="00EB3653" w:rsidP="00EB365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МБОУ «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Ялкынская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ООШ»</w:t>
      </w:r>
    </w:p>
    <w:p w:rsidR="00EB3653" w:rsidRPr="00EB3653" w:rsidRDefault="00EB3653" w:rsidP="00EB3653">
      <w:pPr>
        <w:autoSpaceDE w:val="0"/>
        <w:autoSpaceDN w:val="0"/>
        <w:spacing w:after="0" w:line="240" w:lineRule="auto"/>
        <w:jc w:val="right"/>
        <w:rPr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02"/>
        <w:gridCol w:w="3640"/>
        <w:gridCol w:w="3320"/>
      </w:tblGrid>
      <w:tr w:rsidR="009A4520">
        <w:trPr>
          <w:trHeight w:hRule="exact" w:val="274"/>
        </w:trPr>
        <w:tc>
          <w:tcPr>
            <w:tcW w:w="3302" w:type="dxa"/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40" w:type="dxa"/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48" w:after="0" w:line="230" w:lineRule="auto"/>
              <w:ind w:left="2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20" w:type="dxa"/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48" w:after="0" w:line="230" w:lineRule="auto"/>
              <w:ind w:left="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9A4520">
        <w:trPr>
          <w:trHeight w:hRule="exact" w:val="200"/>
        </w:trPr>
        <w:tc>
          <w:tcPr>
            <w:tcW w:w="3302" w:type="dxa"/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ШМО учителей начальных классов</w:t>
            </w:r>
          </w:p>
        </w:tc>
        <w:tc>
          <w:tcPr>
            <w:tcW w:w="3640" w:type="dxa"/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after="0" w:line="230" w:lineRule="auto"/>
              <w:ind w:left="216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Заместитель директора по УВР МБОУ</w:t>
            </w:r>
          </w:p>
        </w:tc>
        <w:tc>
          <w:tcPr>
            <w:tcW w:w="3320" w:type="dxa"/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after="0" w:line="230" w:lineRule="auto"/>
              <w:ind w:left="9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Ялкынская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ООШ»</w:t>
            </w:r>
          </w:p>
        </w:tc>
      </w:tr>
      <w:tr w:rsidR="009A4520">
        <w:trPr>
          <w:trHeight w:hRule="exact" w:val="400"/>
        </w:trPr>
        <w:tc>
          <w:tcPr>
            <w:tcW w:w="3302" w:type="dxa"/>
            <w:vMerge w:val="restart"/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______________Назарова М.Ю.</w:t>
            </w:r>
          </w:p>
        </w:tc>
        <w:tc>
          <w:tcPr>
            <w:tcW w:w="3640" w:type="dxa"/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after="0" w:line="230" w:lineRule="auto"/>
              <w:ind w:left="2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«Ялкынская ООШ»</w:t>
            </w:r>
          </w:p>
        </w:tc>
        <w:tc>
          <w:tcPr>
            <w:tcW w:w="3320" w:type="dxa"/>
            <w:vMerge w:val="restart"/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98" w:after="0" w:line="230" w:lineRule="auto"/>
              <w:ind w:left="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______________Шигапова Л.Р.</w:t>
            </w:r>
          </w:p>
        </w:tc>
      </w:tr>
      <w:tr w:rsidR="009A4520">
        <w:trPr>
          <w:trHeight w:hRule="exact" w:val="116"/>
        </w:trPr>
        <w:tc>
          <w:tcPr>
            <w:tcW w:w="3430" w:type="dxa"/>
            <w:vMerge/>
          </w:tcPr>
          <w:p w:rsidR="009A4520" w:rsidRDefault="009A4520"/>
        </w:tc>
        <w:tc>
          <w:tcPr>
            <w:tcW w:w="3640" w:type="dxa"/>
            <w:vMerge w:val="restart"/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2" w:after="0" w:line="230" w:lineRule="auto"/>
              <w:ind w:left="2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______________Денежкина О.В.</w:t>
            </w:r>
          </w:p>
        </w:tc>
        <w:tc>
          <w:tcPr>
            <w:tcW w:w="3430" w:type="dxa"/>
            <w:vMerge/>
          </w:tcPr>
          <w:p w:rsidR="009A4520" w:rsidRDefault="009A4520"/>
        </w:tc>
      </w:tr>
      <w:tr w:rsidR="009A4520">
        <w:trPr>
          <w:trHeight w:hRule="exact" w:val="304"/>
        </w:trPr>
        <w:tc>
          <w:tcPr>
            <w:tcW w:w="3302" w:type="dxa"/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430" w:type="dxa"/>
            <w:vMerge/>
          </w:tcPr>
          <w:p w:rsidR="009A4520" w:rsidRDefault="009A4520"/>
        </w:tc>
        <w:tc>
          <w:tcPr>
            <w:tcW w:w="3320" w:type="dxa"/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№91</w:t>
            </w:r>
          </w:p>
        </w:tc>
      </w:tr>
      <w:tr w:rsidR="009A4520">
        <w:trPr>
          <w:trHeight w:hRule="exact" w:val="300"/>
        </w:trPr>
        <w:tc>
          <w:tcPr>
            <w:tcW w:w="3302" w:type="dxa"/>
            <w:vMerge w:val="restart"/>
            <w:tcMar>
              <w:left w:w="0" w:type="dxa"/>
              <w:right w:w="0" w:type="dxa"/>
            </w:tcMar>
          </w:tcPr>
          <w:p w:rsidR="009A4520" w:rsidRDefault="00706DDE" w:rsidP="00706DDE">
            <w:pPr>
              <w:autoSpaceDE w:val="0"/>
              <w:autoSpaceDN w:val="0"/>
              <w:spacing w:before="194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   </w:t>
            </w:r>
            <w:r w:rsidR="00EB3653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"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          </w:t>
            </w:r>
            <w:r w:rsidR="00EB3653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2022 г.</w:t>
            </w:r>
          </w:p>
        </w:tc>
        <w:tc>
          <w:tcPr>
            <w:tcW w:w="3640" w:type="dxa"/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after="0" w:line="230" w:lineRule="auto"/>
              <w:ind w:left="2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320" w:type="dxa"/>
            <w:vMerge w:val="restart"/>
            <w:tcMar>
              <w:left w:w="0" w:type="dxa"/>
              <w:right w:w="0" w:type="dxa"/>
            </w:tcMar>
          </w:tcPr>
          <w:p w:rsidR="009A4520" w:rsidRDefault="00EB3653" w:rsidP="00706DDE">
            <w:pPr>
              <w:autoSpaceDE w:val="0"/>
              <w:autoSpaceDN w:val="0"/>
              <w:spacing w:before="194" w:after="0" w:line="230" w:lineRule="auto"/>
              <w:ind w:left="9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 w:rsidR="00706DDE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" </w:t>
            </w:r>
            <w:r w:rsidR="00706DDE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              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2022 г.</w:t>
            </w:r>
          </w:p>
        </w:tc>
      </w:tr>
      <w:tr w:rsidR="009A4520">
        <w:trPr>
          <w:trHeight w:hRule="exact" w:val="384"/>
        </w:trPr>
        <w:tc>
          <w:tcPr>
            <w:tcW w:w="3430" w:type="dxa"/>
            <w:vMerge/>
          </w:tcPr>
          <w:p w:rsidR="009A4520" w:rsidRDefault="009A4520"/>
        </w:tc>
        <w:tc>
          <w:tcPr>
            <w:tcW w:w="3640" w:type="dxa"/>
            <w:tcMar>
              <w:left w:w="0" w:type="dxa"/>
              <w:right w:w="0" w:type="dxa"/>
            </w:tcMar>
          </w:tcPr>
          <w:p w:rsidR="009A4520" w:rsidRDefault="00EB3653" w:rsidP="00706DDE">
            <w:pPr>
              <w:autoSpaceDE w:val="0"/>
              <w:autoSpaceDN w:val="0"/>
              <w:spacing w:before="98" w:after="0" w:line="230" w:lineRule="auto"/>
              <w:ind w:left="21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 w:rsidR="00706DDE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</w:t>
            </w:r>
            <w:r w:rsidR="00706DDE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             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2022 г.</w:t>
            </w:r>
          </w:p>
        </w:tc>
        <w:tc>
          <w:tcPr>
            <w:tcW w:w="3430" w:type="dxa"/>
            <w:vMerge/>
          </w:tcPr>
          <w:p w:rsidR="009A4520" w:rsidRDefault="009A4520"/>
        </w:tc>
      </w:tr>
    </w:tbl>
    <w:p w:rsidR="009A4520" w:rsidRPr="00EB3653" w:rsidRDefault="00EB3653" w:rsidP="00EB3653">
      <w:pPr>
        <w:autoSpaceDE w:val="0"/>
        <w:autoSpaceDN w:val="0"/>
        <w:spacing w:before="978" w:after="0" w:line="230" w:lineRule="auto"/>
        <w:ind w:left="2880" w:right="3648" w:firstLine="720"/>
        <w:rPr>
          <w:lang w:val="ru-RU"/>
        </w:rPr>
      </w:pPr>
      <w:r w:rsidRPr="00EB3653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9A4520" w:rsidRPr="00EB3653" w:rsidRDefault="00EB3653">
      <w:pPr>
        <w:autoSpaceDE w:val="0"/>
        <w:autoSpaceDN w:val="0"/>
        <w:spacing w:before="70" w:after="0" w:line="230" w:lineRule="auto"/>
        <w:ind w:right="4420"/>
        <w:jc w:val="right"/>
        <w:rPr>
          <w:lang w:val="ru-RU"/>
        </w:rPr>
      </w:pPr>
      <w:r w:rsidRPr="00EB3653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EB36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5497085)</w:t>
      </w:r>
    </w:p>
    <w:p w:rsidR="009A4520" w:rsidRPr="00EB3653" w:rsidRDefault="00EB3653">
      <w:pPr>
        <w:autoSpaceDE w:val="0"/>
        <w:autoSpaceDN w:val="0"/>
        <w:spacing w:before="166" w:after="0" w:line="230" w:lineRule="auto"/>
        <w:ind w:right="4020"/>
        <w:jc w:val="right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9A4520" w:rsidRPr="00EB3653" w:rsidRDefault="00EB3653">
      <w:pPr>
        <w:autoSpaceDE w:val="0"/>
        <w:autoSpaceDN w:val="0"/>
        <w:spacing w:before="70" w:after="0" w:line="230" w:lineRule="auto"/>
        <w:ind w:right="3930"/>
        <w:jc w:val="right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«Окружающий мир»</w:t>
      </w:r>
    </w:p>
    <w:p w:rsidR="009A4520" w:rsidRPr="00EB3653" w:rsidRDefault="00EB3653">
      <w:pPr>
        <w:autoSpaceDE w:val="0"/>
        <w:autoSpaceDN w:val="0"/>
        <w:spacing w:before="670" w:after="0" w:line="230" w:lineRule="auto"/>
        <w:ind w:right="2680"/>
        <w:jc w:val="right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для 1 класса начального общего образования</w:t>
      </w:r>
    </w:p>
    <w:p w:rsidR="00EB3653" w:rsidRDefault="00EB3653" w:rsidP="00EB3653">
      <w:pPr>
        <w:autoSpaceDE w:val="0"/>
        <w:autoSpaceDN w:val="0"/>
        <w:spacing w:before="70" w:after="0" w:line="230" w:lineRule="auto"/>
        <w:ind w:right="3618"/>
        <w:jc w:val="right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EB3653" w:rsidRDefault="00EB3653" w:rsidP="00EB3653">
      <w:pPr>
        <w:autoSpaceDE w:val="0"/>
        <w:autoSpaceDN w:val="0"/>
        <w:spacing w:before="70" w:after="0" w:line="230" w:lineRule="auto"/>
        <w:ind w:right="3618"/>
        <w:jc w:val="right"/>
        <w:rPr>
          <w:lang w:val="ru-RU"/>
        </w:rPr>
      </w:pPr>
    </w:p>
    <w:p w:rsidR="009A4520" w:rsidRPr="00EB3653" w:rsidRDefault="00EB3653" w:rsidP="00EB3653">
      <w:pPr>
        <w:autoSpaceDE w:val="0"/>
        <w:autoSpaceDN w:val="0"/>
        <w:spacing w:before="70" w:after="0" w:line="230" w:lineRule="auto"/>
        <w:ind w:left="3600" w:right="3618" w:firstLine="1080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                         Бочкарева Людмила </w:t>
      </w: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Николаевна</w:t>
      </w:r>
    </w:p>
    <w:p w:rsidR="009A4520" w:rsidRDefault="00EB3653" w:rsidP="00EB3653">
      <w:pPr>
        <w:autoSpaceDE w:val="0"/>
        <w:autoSpaceDN w:val="0"/>
        <w:spacing w:before="70" w:after="0" w:line="230" w:lineRule="auto"/>
        <w:ind w:right="28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EB3653" w:rsidRDefault="00EB3653" w:rsidP="00EB3653">
      <w:pPr>
        <w:autoSpaceDE w:val="0"/>
        <w:autoSpaceDN w:val="0"/>
        <w:spacing w:before="70" w:after="0" w:line="230" w:lineRule="auto"/>
        <w:ind w:right="28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B3653" w:rsidRDefault="00EB3653" w:rsidP="00EB3653">
      <w:pPr>
        <w:autoSpaceDE w:val="0"/>
        <w:autoSpaceDN w:val="0"/>
        <w:spacing w:before="70" w:after="0" w:line="230" w:lineRule="auto"/>
        <w:ind w:right="28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B3653" w:rsidRDefault="00EB3653" w:rsidP="00EB3653">
      <w:pPr>
        <w:autoSpaceDE w:val="0"/>
        <w:autoSpaceDN w:val="0"/>
        <w:spacing w:before="70" w:after="0" w:line="230" w:lineRule="auto"/>
        <w:ind w:right="28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B3653" w:rsidRDefault="00EB3653" w:rsidP="00EB3653">
      <w:pPr>
        <w:autoSpaceDE w:val="0"/>
        <w:autoSpaceDN w:val="0"/>
        <w:spacing w:before="70" w:after="0" w:line="230" w:lineRule="auto"/>
        <w:ind w:right="28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B3653" w:rsidRDefault="00EB3653" w:rsidP="00EB3653">
      <w:pPr>
        <w:autoSpaceDE w:val="0"/>
        <w:autoSpaceDN w:val="0"/>
        <w:spacing w:before="70" w:after="0" w:line="230" w:lineRule="auto"/>
        <w:ind w:right="28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B3653" w:rsidRDefault="00EB3653" w:rsidP="00EB3653">
      <w:pPr>
        <w:autoSpaceDE w:val="0"/>
        <w:autoSpaceDN w:val="0"/>
        <w:spacing w:after="0" w:line="230" w:lineRule="auto"/>
        <w:ind w:right="394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B3653" w:rsidRDefault="00EB3653" w:rsidP="00EB3653">
      <w:pPr>
        <w:autoSpaceDE w:val="0"/>
        <w:autoSpaceDN w:val="0"/>
        <w:spacing w:after="0" w:line="230" w:lineRule="auto"/>
        <w:ind w:right="394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B3653" w:rsidRDefault="00EB3653" w:rsidP="00EB3653">
      <w:pPr>
        <w:autoSpaceDE w:val="0"/>
        <w:autoSpaceDN w:val="0"/>
        <w:spacing w:after="0" w:line="230" w:lineRule="auto"/>
        <w:ind w:right="394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B3653" w:rsidRDefault="00EB3653" w:rsidP="00EB3653">
      <w:pPr>
        <w:autoSpaceDE w:val="0"/>
        <w:autoSpaceDN w:val="0"/>
        <w:spacing w:after="0" w:line="230" w:lineRule="auto"/>
        <w:ind w:right="394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B3653" w:rsidRDefault="00EB3653" w:rsidP="00EB3653">
      <w:pPr>
        <w:autoSpaceDE w:val="0"/>
        <w:autoSpaceDN w:val="0"/>
        <w:spacing w:after="0" w:line="230" w:lineRule="auto"/>
        <w:ind w:right="394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B3653" w:rsidRDefault="00EB3653" w:rsidP="00EB3653">
      <w:pPr>
        <w:autoSpaceDE w:val="0"/>
        <w:autoSpaceDN w:val="0"/>
        <w:spacing w:after="0" w:line="230" w:lineRule="auto"/>
        <w:ind w:right="394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B3653" w:rsidRDefault="00EB3653" w:rsidP="00EB3653">
      <w:pPr>
        <w:autoSpaceDE w:val="0"/>
        <w:autoSpaceDN w:val="0"/>
        <w:spacing w:after="0" w:line="230" w:lineRule="auto"/>
        <w:ind w:right="394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B3653" w:rsidRDefault="00EB3653" w:rsidP="00EB3653">
      <w:pPr>
        <w:autoSpaceDE w:val="0"/>
        <w:autoSpaceDN w:val="0"/>
        <w:spacing w:after="0" w:line="230" w:lineRule="auto"/>
        <w:ind w:right="394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B3653" w:rsidRDefault="00EB3653" w:rsidP="00EB3653">
      <w:pPr>
        <w:autoSpaceDE w:val="0"/>
        <w:autoSpaceDN w:val="0"/>
        <w:spacing w:after="0" w:line="230" w:lineRule="auto"/>
        <w:ind w:right="394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B3653" w:rsidRDefault="00EB3653" w:rsidP="00EB3653">
      <w:pPr>
        <w:autoSpaceDE w:val="0"/>
        <w:autoSpaceDN w:val="0"/>
        <w:spacing w:after="0" w:line="230" w:lineRule="auto"/>
        <w:ind w:right="394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B3653" w:rsidRDefault="00EB3653" w:rsidP="00EB3653">
      <w:pPr>
        <w:autoSpaceDE w:val="0"/>
        <w:autoSpaceDN w:val="0"/>
        <w:spacing w:after="0" w:line="230" w:lineRule="auto"/>
        <w:ind w:right="394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B3653" w:rsidRDefault="00EB3653" w:rsidP="00EB3653">
      <w:pPr>
        <w:autoSpaceDE w:val="0"/>
        <w:autoSpaceDN w:val="0"/>
        <w:spacing w:after="0" w:line="230" w:lineRule="auto"/>
        <w:ind w:right="394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B3653" w:rsidRDefault="00EB3653" w:rsidP="00EB3653">
      <w:pPr>
        <w:autoSpaceDE w:val="0"/>
        <w:autoSpaceDN w:val="0"/>
        <w:spacing w:after="0" w:line="230" w:lineRule="auto"/>
        <w:ind w:right="394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B3653" w:rsidRDefault="00EB3653" w:rsidP="00EB3653">
      <w:pPr>
        <w:autoSpaceDE w:val="0"/>
        <w:autoSpaceDN w:val="0"/>
        <w:spacing w:after="0" w:line="230" w:lineRule="auto"/>
        <w:ind w:right="394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B3653" w:rsidRPr="00EB3653" w:rsidRDefault="00EB3653" w:rsidP="00EB3653">
      <w:pPr>
        <w:autoSpaceDE w:val="0"/>
        <w:autoSpaceDN w:val="0"/>
        <w:spacing w:after="0" w:line="230" w:lineRule="auto"/>
        <w:ind w:right="3942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                            </w:t>
      </w: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2022 </w:t>
      </w:r>
      <w:r w:rsidR="00706DDE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2023</w:t>
      </w:r>
    </w:p>
    <w:p w:rsidR="00EB3653" w:rsidRPr="00EB3653" w:rsidRDefault="00EB3653" w:rsidP="00EB3653">
      <w:pPr>
        <w:autoSpaceDE w:val="0"/>
        <w:autoSpaceDN w:val="0"/>
        <w:spacing w:before="70" w:after="0" w:line="230" w:lineRule="auto"/>
        <w:ind w:right="28"/>
        <w:rPr>
          <w:lang w:val="ru-RU"/>
        </w:rPr>
        <w:sectPr w:rsidR="00EB3653" w:rsidRPr="00EB3653" w:rsidSect="00CD7891">
          <w:pgSz w:w="11900" w:h="16840"/>
          <w:pgMar w:top="298" w:right="872" w:bottom="1440" w:left="738" w:header="720" w:footer="720" w:gutter="0"/>
          <w:cols w:space="720" w:equalWidth="0">
            <w:col w:w="10290" w:space="0"/>
          </w:cols>
          <w:docGrid w:linePitch="360"/>
        </w:sectPr>
      </w:pPr>
      <w:bookmarkStart w:id="0" w:name="_GoBack"/>
      <w:bookmarkEnd w:id="0"/>
    </w:p>
    <w:p w:rsidR="009A4520" w:rsidRPr="00EB3653" w:rsidRDefault="00371A16">
      <w:pPr>
        <w:rPr>
          <w:lang w:val="ru-RU"/>
        </w:rPr>
        <w:sectPr w:rsidR="009A4520" w:rsidRPr="00EB3653" w:rsidSect="00CD7891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  <w:r>
        <w:rPr>
          <w:noProof/>
          <w:lang w:val="ru-RU" w:eastAsia="ru-RU"/>
        </w:rPr>
        <w:lastRenderedPageBreak/>
        <w:drawing>
          <wp:inline distT="0" distB="0" distL="0" distR="0" wp14:anchorId="5CC6C55C" wp14:editId="508E3037">
            <wp:extent cx="7299689" cy="10069806"/>
            <wp:effectExtent l="0" t="0" r="0" b="8255"/>
            <wp:docPr id="1" name="Рисунок 1" descr="C:\Users\Ялкынская ООШ\Desktop\СКАНЫ РП 2022-2023 на сайт\Календарно-тематическое планирование по окружающему миру 1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лкынская ООШ\Desktop\СКАНЫ РП 2022-2023 на сайт\Календарно-тематическое планирование по окружающему миру 1 класс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5610" cy="10077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520" w:rsidRPr="00EB3653" w:rsidRDefault="00EB3653" w:rsidP="00EB3653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EB3653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9A4520" w:rsidRPr="00EB3653" w:rsidRDefault="00EB3653" w:rsidP="00EB3653">
      <w:pPr>
        <w:autoSpaceDE w:val="0"/>
        <w:autoSpaceDN w:val="0"/>
        <w:spacing w:before="346" w:after="0" w:line="271" w:lineRule="auto"/>
        <w:ind w:right="288" w:firstLine="180"/>
        <w:jc w:val="both"/>
        <w:rPr>
          <w:lang w:val="ru-RU"/>
        </w:rPr>
      </w:pPr>
      <w:proofErr w:type="gramStart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  <w:proofErr w:type="gramEnd"/>
    </w:p>
    <w:p w:rsidR="009A4520" w:rsidRPr="00EB3653" w:rsidRDefault="00EB3653" w:rsidP="00EB3653">
      <w:pPr>
        <w:autoSpaceDE w:val="0"/>
        <w:autoSpaceDN w:val="0"/>
        <w:spacing w:before="70" w:after="0"/>
        <w:ind w:right="144" w:firstLine="180"/>
        <w:jc w:val="both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EB3653">
        <w:rPr>
          <w:lang w:val="ru-RU"/>
        </w:rPr>
        <w:br/>
      </w: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9A4520" w:rsidRPr="00EB3653" w:rsidRDefault="00EB3653" w:rsidP="00EB3653">
      <w:pPr>
        <w:autoSpaceDE w:val="0"/>
        <w:autoSpaceDN w:val="0"/>
        <w:spacing w:before="70" w:after="0" w:line="286" w:lineRule="auto"/>
        <w:ind w:right="144" w:firstLine="180"/>
        <w:jc w:val="both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раскрывает  содержательные  линии для обязательного изучения в 1 классе начальной школы. Содержание обучения в 1 классе завершатся перечнем универсальных учебных действий (УУД) — познавательных, коммуникативных и регулятивных, которые возможно формировать средствами  учебного  предмета  «Окружающий  мир» с   учётом   возрастных особенностей   младших   школьников.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</w:t>
      </w:r>
      <w:proofErr w:type="spellStart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саморегуляция</w:t>
      </w:r>
      <w:proofErr w:type="spellEnd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</w:p>
    <w:p w:rsidR="009A4520" w:rsidRPr="00EB3653" w:rsidRDefault="00EB3653" w:rsidP="00EB3653">
      <w:pPr>
        <w:tabs>
          <w:tab w:val="left" w:pos="180"/>
        </w:tabs>
        <w:autoSpaceDE w:val="0"/>
        <w:autoSpaceDN w:val="0"/>
        <w:spacing w:before="70" w:after="0" w:line="281" w:lineRule="auto"/>
        <w:jc w:val="both"/>
        <w:rPr>
          <w:lang w:val="ru-RU"/>
        </w:rPr>
      </w:pPr>
      <w:r w:rsidRPr="00EB3653">
        <w:rPr>
          <w:lang w:val="ru-RU"/>
        </w:rPr>
        <w:tab/>
      </w: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первый год обучения в начальной школе. </w:t>
      </w:r>
      <w:r w:rsidRPr="00EB3653">
        <w:rPr>
          <w:lang w:val="ru-RU"/>
        </w:rPr>
        <w:tab/>
      </w: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В тематическом планировании описывается программное содержание по всем разделам содержания обучения 1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 </w:t>
      </w:r>
      <w:r w:rsidRPr="00EB3653">
        <w:rPr>
          <w:lang w:val="ru-RU"/>
        </w:rPr>
        <w:tab/>
      </w: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Представлены также способы организации дифференцированного обучения.</w:t>
      </w:r>
    </w:p>
    <w:p w:rsidR="009A4520" w:rsidRPr="00EB3653" w:rsidRDefault="00EB3653" w:rsidP="00EB3653">
      <w:pPr>
        <w:autoSpaceDE w:val="0"/>
        <w:autoSpaceDN w:val="0"/>
        <w:spacing w:before="70" w:after="0" w:line="281" w:lineRule="auto"/>
        <w:ind w:right="432" w:firstLine="180"/>
        <w:jc w:val="both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«Окружающий мир» на уровне 1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 стандарта.</w:t>
      </w:r>
    </w:p>
    <w:p w:rsidR="009A4520" w:rsidRPr="00EB3653" w:rsidRDefault="00EB3653" w:rsidP="00EB3653">
      <w:pPr>
        <w:autoSpaceDE w:val="0"/>
        <w:autoSpaceDN w:val="0"/>
        <w:spacing w:before="72" w:after="0" w:line="271" w:lineRule="auto"/>
        <w:ind w:right="288" w:firstLine="180"/>
        <w:jc w:val="both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9A4520" w:rsidRPr="00EB3653" w:rsidRDefault="00EB3653" w:rsidP="00EB3653">
      <w:pPr>
        <w:autoSpaceDE w:val="0"/>
        <w:autoSpaceDN w:val="0"/>
        <w:spacing w:before="178" w:after="0"/>
        <w:ind w:left="420" w:right="288"/>
        <w:jc w:val="both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9A4520" w:rsidRPr="00EB3653" w:rsidRDefault="00EB3653" w:rsidP="00EB3653">
      <w:pPr>
        <w:autoSpaceDE w:val="0"/>
        <w:autoSpaceDN w:val="0"/>
        <w:spacing w:before="190" w:after="0"/>
        <w:ind w:left="420"/>
        <w:jc w:val="both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умений  и  навыков  применять  полученные  знания в реальной  учебной  и жизненной  практике,  связанной 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9A4520" w:rsidRPr="00EB3653" w:rsidRDefault="00EB3653" w:rsidP="00EB3653">
      <w:pPr>
        <w:autoSpaceDE w:val="0"/>
        <w:autoSpaceDN w:val="0"/>
        <w:spacing w:before="190" w:after="0" w:line="271" w:lineRule="auto"/>
        <w:ind w:left="420" w:right="144"/>
        <w:jc w:val="both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— 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</w:t>
      </w:r>
    </w:p>
    <w:p w:rsidR="009A4520" w:rsidRPr="00EB3653" w:rsidRDefault="009A4520" w:rsidP="00EB3653">
      <w:pPr>
        <w:jc w:val="both"/>
        <w:rPr>
          <w:lang w:val="ru-RU"/>
        </w:rPr>
        <w:sectPr w:rsidR="009A4520" w:rsidRPr="00EB3653" w:rsidSect="00CD7891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A4520" w:rsidRPr="00EB3653" w:rsidRDefault="009A4520" w:rsidP="00EB3653">
      <w:pPr>
        <w:autoSpaceDE w:val="0"/>
        <w:autoSpaceDN w:val="0"/>
        <w:spacing w:after="66" w:line="220" w:lineRule="exact"/>
        <w:jc w:val="both"/>
        <w:rPr>
          <w:lang w:val="ru-RU"/>
        </w:rPr>
      </w:pPr>
    </w:p>
    <w:p w:rsidR="009A4520" w:rsidRPr="00EB3653" w:rsidRDefault="00EB3653" w:rsidP="00EB3653">
      <w:pPr>
        <w:autoSpaceDE w:val="0"/>
        <w:autoSpaceDN w:val="0"/>
        <w:spacing w:after="0" w:line="262" w:lineRule="auto"/>
        <w:ind w:left="420" w:right="432"/>
        <w:jc w:val="both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 </w:t>
      </w:r>
    </w:p>
    <w:p w:rsidR="009A4520" w:rsidRPr="00EB3653" w:rsidRDefault="00EB3653" w:rsidP="00EB3653">
      <w:pPr>
        <w:autoSpaceDE w:val="0"/>
        <w:autoSpaceDN w:val="0"/>
        <w:spacing w:before="190" w:after="0" w:line="281" w:lineRule="auto"/>
        <w:ind w:left="420"/>
        <w:jc w:val="both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— 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  уважительного  отношения  к их взглядам, мнению и индивидуальности</w:t>
      </w:r>
    </w:p>
    <w:p w:rsidR="009A4520" w:rsidRPr="00EB3653" w:rsidRDefault="00EB3653" w:rsidP="00EB3653">
      <w:pPr>
        <w:autoSpaceDE w:val="0"/>
        <w:autoSpaceDN w:val="0"/>
        <w:spacing w:before="178" w:after="0" w:line="286" w:lineRule="auto"/>
        <w:ind w:firstLine="180"/>
        <w:jc w:val="both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</w:t>
      </w:r>
      <w:proofErr w:type="spellStart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природа»</w:t>
      </w:r>
      <w:proofErr w:type="gramStart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Человек</w:t>
      </w:r>
      <w:proofErr w:type="spellEnd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 Отбор содержания </w:t>
      </w:r>
      <w:proofErr w:type="spellStart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курса</w:t>
      </w:r>
      <w:proofErr w:type="gramStart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«О</w:t>
      </w:r>
      <w:proofErr w:type="gramEnd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кружающий</w:t>
      </w:r>
      <w:proofErr w:type="spellEnd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 мир» осуществлён на основе следующих ведущих идей:</w:t>
      </w:r>
    </w:p>
    <w:p w:rsidR="009A4520" w:rsidRPr="00EB3653" w:rsidRDefault="00EB3653" w:rsidP="00EB3653">
      <w:pPr>
        <w:autoSpaceDE w:val="0"/>
        <w:autoSpaceDN w:val="0"/>
        <w:spacing w:before="178" w:after="0" w:line="230" w:lineRule="auto"/>
        <w:ind w:left="420"/>
        <w:jc w:val="both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раскрытие роли человека в природе и обществе; </w:t>
      </w:r>
    </w:p>
    <w:p w:rsidR="009A4520" w:rsidRPr="00EB3653" w:rsidRDefault="00EB3653" w:rsidP="00EB3653">
      <w:pPr>
        <w:autoSpaceDE w:val="0"/>
        <w:autoSpaceDN w:val="0"/>
        <w:spacing w:before="190" w:after="0" w:line="271" w:lineRule="auto"/>
        <w:ind w:left="420" w:right="432"/>
        <w:jc w:val="both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общечеловеческих ценностей взаимодействия в системах «Человек и </w:t>
      </w:r>
      <w:proofErr w:type="spellStart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природа»</w:t>
      </w:r>
      <w:proofErr w:type="gramStart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Человек</w:t>
      </w:r>
      <w:proofErr w:type="spellEnd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общество», «Человек и другие люди», «Человек и его самость», «Человек и познание».</w:t>
      </w:r>
    </w:p>
    <w:p w:rsidR="009A4520" w:rsidRPr="00EB3653" w:rsidRDefault="00EB3653" w:rsidP="00EB3653">
      <w:pPr>
        <w:tabs>
          <w:tab w:val="left" w:pos="180"/>
        </w:tabs>
        <w:autoSpaceDE w:val="0"/>
        <w:autoSpaceDN w:val="0"/>
        <w:spacing w:before="178" w:after="0" w:line="262" w:lineRule="auto"/>
        <w:ind w:right="288"/>
        <w:jc w:val="both"/>
        <w:rPr>
          <w:lang w:val="ru-RU"/>
        </w:rPr>
      </w:pPr>
      <w:r w:rsidRPr="00EB3653">
        <w:rPr>
          <w:lang w:val="ru-RU"/>
        </w:rPr>
        <w:tab/>
      </w: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курса «Окружающий мир» в 1 классе составляет 66 часов (два часа в неделю).</w:t>
      </w:r>
    </w:p>
    <w:p w:rsidR="009A4520" w:rsidRPr="00EB3653" w:rsidRDefault="009A4520">
      <w:pPr>
        <w:rPr>
          <w:lang w:val="ru-RU"/>
        </w:rPr>
        <w:sectPr w:rsidR="009A4520" w:rsidRPr="00EB3653" w:rsidSect="00CD7891">
          <w:pgSz w:w="11900" w:h="16840"/>
          <w:pgMar w:top="286" w:right="766" w:bottom="1440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9A4520" w:rsidRPr="00EB3653" w:rsidRDefault="009A4520" w:rsidP="00EB3653">
      <w:pPr>
        <w:autoSpaceDE w:val="0"/>
        <w:autoSpaceDN w:val="0"/>
        <w:spacing w:after="78" w:line="220" w:lineRule="exact"/>
        <w:jc w:val="center"/>
        <w:rPr>
          <w:lang w:val="ru-RU"/>
        </w:rPr>
      </w:pPr>
    </w:p>
    <w:p w:rsidR="009A4520" w:rsidRPr="00EB3653" w:rsidRDefault="00EB3653" w:rsidP="00EB3653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EB3653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:rsidR="009A4520" w:rsidRPr="00EB3653" w:rsidRDefault="00EB3653">
      <w:pPr>
        <w:tabs>
          <w:tab w:val="left" w:pos="180"/>
        </w:tabs>
        <w:autoSpaceDE w:val="0"/>
        <w:autoSpaceDN w:val="0"/>
        <w:spacing w:before="346" w:after="0" w:line="281" w:lineRule="auto"/>
        <w:rPr>
          <w:lang w:val="ru-RU"/>
        </w:rPr>
      </w:pPr>
      <w:r w:rsidRPr="00EB3653">
        <w:rPr>
          <w:lang w:val="ru-RU"/>
        </w:rPr>
        <w:tab/>
      </w:r>
      <w:r w:rsidRPr="00EB365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общество </w:t>
      </w:r>
      <w:r w:rsidRPr="00EB3653">
        <w:rPr>
          <w:lang w:val="ru-RU"/>
        </w:rPr>
        <w:br/>
      </w:r>
      <w:r w:rsidRPr="00EB3653">
        <w:rPr>
          <w:lang w:val="ru-RU"/>
        </w:rPr>
        <w:tab/>
      </w: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</w:t>
      </w:r>
      <w:r w:rsidRPr="00EB3653">
        <w:rPr>
          <w:lang w:val="ru-RU"/>
        </w:rPr>
        <w:br/>
      </w: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деятельность с одноклассниками — учёба, игры, отдых. Рабочее место школьника: удобное </w:t>
      </w:r>
      <w:r w:rsidRPr="00EB3653">
        <w:rPr>
          <w:lang w:val="ru-RU"/>
        </w:rPr>
        <w:br/>
      </w: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</w:p>
    <w:p w:rsidR="009A4520" w:rsidRPr="00EB3653" w:rsidRDefault="00EB3653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EB3653">
        <w:rPr>
          <w:lang w:val="ru-RU"/>
        </w:rPr>
        <w:tab/>
      </w: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Семья.  Моя семья в прошлом и настоящем.  Имена и фамилии членов семьи, их профессии. Взаимоотношения и взаимопомощь в семье.  Совместный труд и отдых.  Домашний адрес.</w:t>
      </w:r>
    </w:p>
    <w:p w:rsidR="009A4520" w:rsidRPr="00EB3653" w:rsidRDefault="00EB3653">
      <w:pPr>
        <w:autoSpaceDE w:val="0"/>
        <w:autoSpaceDN w:val="0"/>
        <w:spacing w:before="72" w:after="0"/>
        <w:ind w:firstLine="180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Россия — наша Родина. Москва 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  мира.    Правила поведения в социуме.</w:t>
      </w:r>
    </w:p>
    <w:p w:rsidR="009A4520" w:rsidRPr="00EB3653" w:rsidRDefault="00EB3653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EB3653">
        <w:rPr>
          <w:lang w:val="ru-RU"/>
        </w:rPr>
        <w:tab/>
      </w:r>
      <w:r w:rsidRPr="00EB365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природа </w:t>
      </w:r>
      <w:r w:rsidRPr="00EB3653">
        <w:rPr>
          <w:lang w:val="ru-RU"/>
        </w:rPr>
        <w:br/>
      </w:r>
      <w:r w:rsidRPr="00EB3653">
        <w:rPr>
          <w:lang w:val="ru-RU"/>
        </w:rPr>
        <w:tab/>
      </w:r>
      <w:proofErr w:type="spellStart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Природа</w:t>
      </w:r>
      <w:proofErr w:type="spellEnd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  Взаимосвязи между человеком и природой.  Правила нравственного и безопасного поведения в природе.</w:t>
      </w:r>
    </w:p>
    <w:p w:rsidR="009A4520" w:rsidRPr="00EB3653" w:rsidRDefault="00EB3653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Комнатные растения, правила содержания и ухода.</w:t>
      </w:r>
    </w:p>
    <w:p w:rsidR="009A4520" w:rsidRPr="00EB3653" w:rsidRDefault="00EB3653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EB3653">
        <w:rPr>
          <w:lang w:val="ru-RU"/>
        </w:rPr>
        <w:tab/>
      </w: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Мир животных Разные группы животных (звери, насекомые, птицы, рыбы и др.</w:t>
      </w:r>
      <w:proofErr w:type="gramStart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 )</w:t>
      </w:r>
      <w:proofErr w:type="gramEnd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. Домашние и дикие животные (различия в условиях жизни). Забота о домашних питомцах.</w:t>
      </w:r>
    </w:p>
    <w:p w:rsidR="009A4520" w:rsidRPr="00EB3653" w:rsidRDefault="00EB3653">
      <w:pPr>
        <w:autoSpaceDE w:val="0"/>
        <w:autoSpaceDN w:val="0"/>
        <w:spacing w:before="70" w:after="0" w:line="262" w:lineRule="auto"/>
        <w:ind w:left="180" w:right="144"/>
        <w:rPr>
          <w:lang w:val="ru-RU"/>
        </w:rPr>
      </w:pPr>
      <w:r w:rsidRPr="00EB365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Правила безопасной жизни </w:t>
      </w:r>
      <w:r w:rsidRPr="00EB3653">
        <w:rPr>
          <w:lang w:val="ru-RU"/>
        </w:rPr>
        <w:br/>
      </w: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необходимости соблюдения режима дня, правил здорового питания и личной гигиены. </w:t>
      </w:r>
    </w:p>
    <w:p w:rsidR="009A4520" w:rsidRPr="00EB3653" w:rsidRDefault="00EB3653">
      <w:pPr>
        <w:autoSpaceDE w:val="0"/>
        <w:autoSpaceDN w:val="0"/>
        <w:spacing w:before="70" w:after="0" w:line="230" w:lineRule="auto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Правила безопасности в быту: пользование бытовыми электроприборами, газовыми плитами.</w:t>
      </w:r>
    </w:p>
    <w:p w:rsidR="009A4520" w:rsidRPr="00EB3653" w:rsidRDefault="00EB3653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EB3653">
        <w:rPr>
          <w:lang w:val="ru-RU"/>
        </w:rPr>
        <w:tab/>
      </w: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9A4520" w:rsidRPr="00EB3653" w:rsidRDefault="00EB3653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EB3653">
        <w:rPr>
          <w:lang w:val="ru-RU"/>
        </w:rPr>
        <w:tab/>
      </w: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Безопасность в сети Интернет (электронный дневник и электронные ресурсы школы) в условиях контролируемого доступа в Интернет.</w:t>
      </w:r>
    </w:p>
    <w:p w:rsidR="009A4520" w:rsidRPr="00EB3653" w:rsidRDefault="00EB3653">
      <w:pPr>
        <w:autoSpaceDE w:val="0"/>
        <w:autoSpaceDN w:val="0"/>
        <w:spacing w:before="192" w:after="0" w:line="262" w:lineRule="auto"/>
        <w:ind w:left="180" w:right="3456"/>
        <w:rPr>
          <w:lang w:val="ru-RU"/>
        </w:rPr>
      </w:pPr>
      <w:r w:rsidRPr="00EB36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EB3653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универсальные учебные действия:</w:t>
      </w:r>
    </w:p>
    <w:p w:rsidR="009A4520" w:rsidRPr="00EB3653" w:rsidRDefault="00EB3653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9A4520" w:rsidRPr="00EB3653" w:rsidRDefault="00EB3653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изученного</w:t>
      </w:r>
      <w:proofErr w:type="gramEnd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:rsidR="009A4520" w:rsidRPr="00EB3653" w:rsidRDefault="00EB3653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лиственных и хвойных растений, сравнивать их, устанавливать различия во внешнем виде.</w:t>
      </w:r>
    </w:p>
    <w:p w:rsidR="009A4520" w:rsidRPr="00EB3653" w:rsidRDefault="00EB365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EB3653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9A4520" w:rsidRPr="00EB3653" w:rsidRDefault="00EB3653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информация может быть представлена в разной форме — текста, иллюстраций, видео, таблицы; </w:t>
      </w:r>
    </w:p>
    <w:p w:rsidR="009A4520" w:rsidRPr="00EB3653" w:rsidRDefault="009A4520">
      <w:pPr>
        <w:rPr>
          <w:lang w:val="ru-RU"/>
        </w:rPr>
        <w:sectPr w:rsidR="009A4520" w:rsidRPr="00EB3653" w:rsidSect="00CD7891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A4520" w:rsidRPr="00EB3653" w:rsidRDefault="009A4520">
      <w:pPr>
        <w:autoSpaceDE w:val="0"/>
        <w:autoSpaceDN w:val="0"/>
        <w:spacing w:after="108" w:line="220" w:lineRule="exact"/>
        <w:rPr>
          <w:lang w:val="ru-RU"/>
        </w:rPr>
      </w:pPr>
    </w:p>
    <w:p w:rsidR="009A4520" w:rsidRPr="00EB3653" w:rsidRDefault="00EB3653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—  соотносить иллюстрацию явления (объекта, предмета) с его названием.</w:t>
      </w:r>
    </w:p>
    <w:p w:rsidR="009A4520" w:rsidRPr="00EB3653" w:rsidRDefault="00EB3653">
      <w:pPr>
        <w:autoSpaceDE w:val="0"/>
        <w:autoSpaceDN w:val="0"/>
        <w:spacing w:before="178" w:after="0" w:line="230" w:lineRule="auto"/>
        <w:rPr>
          <w:lang w:val="ru-RU"/>
        </w:rPr>
      </w:pPr>
      <w:r w:rsidRPr="00EB3653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универсальные учебные действия:</w:t>
      </w:r>
    </w:p>
    <w:p w:rsidR="009A4520" w:rsidRPr="00EB3653" w:rsidRDefault="00EB3653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от</w:t>
      </w:r>
      <w:proofErr w:type="gramEnd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 носиться к разным мнениям; </w:t>
      </w:r>
    </w:p>
    <w:p w:rsidR="009A4520" w:rsidRPr="00EB3653" w:rsidRDefault="00EB3653">
      <w:pPr>
        <w:autoSpaceDE w:val="0"/>
        <w:autoSpaceDN w:val="0"/>
        <w:spacing w:before="190" w:after="0" w:line="262" w:lineRule="auto"/>
        <w:ind w:left="240" w:right="1008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9A4520" w:rsidRPr="00EB3653" w:rsidRDefault="00EB3653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соотносить  предметы   декоративно-прикладного   искусства с принадлежностью народу РФ, описывать предмет по предложенному плану; </w:t>
      </w:r>
    </w:p>
    <w:p w:rsidR="009A4520" w:rsidRPr="00EB3653" w:rsidRDefault="00EB3653">
      <w:pPr>
        <w:autoSpaceDE w:val="0"/>
        <w:autoSpaceDN w:val="0"/>
        <w:spacing w:before="192" w:after="0" w:line="262" w:lineRule="auto"/>
        <w:ind w:left="240" w:right="432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 предложенному плану время года, передавать в рассказе своё отношение к природным явлениям; </w:t>
      </w:r>
    </w:p>
    <w:p w:rsidR="009A4520" w:rsidRPr="00EB3653" w:rsidRDefault="00EB3653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домашних и диких животных, объяснять, чем они различаются.</w:t>
      </w:r>
    </w:p>
    <w:p w:rsidR="009A4520" w:rsidRPr="00EB3653" w:rsidRDefault="00EB3653">
      <w:pPr>
        <w:autoSpaceDE w:val="0"/>
        <w:autoSpaceDN w:val="0"/>
        <w:spacing w:before="178" w:after="0" w:line="230" w:lineRule="auto"/>
        <w:rPr>
          <w:lang w:val="ru-RU"/>
        </w:rPr>
      </w:pPr>
      <w:r w:rsidRPr="00EB3653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универсальные учебные действия:</w:t>
      </w:r>
    </w:p>
    <w:p w:rsidR="009A4520" w:rsidRPr="00EB3653" w:rsidRDefault="00EB3653">
      <w:pPr>
        <w:autoSpaceDE w:val="0"/>
        <w:autoSpaceDN w:val="0"/>
        <w:spacing w:before="178" w:after="0" w:line="271" w:lineRule="auto"/>
        <w:ind w:left="240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9A4520" w:rsidRPr="00EB3653" w:rsidRDefault="00EB3653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выполнение правил безопасного поведения на дорогах и улицах другими детьми, выполнять самооценку; </w:t>
      </w:r>
    </w:p>
    <w:p w:rsidR="009A4520" w:rsidRPr="00EB3653" w:rsidRDefault="00EB3653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электро</w:t>
      </w:r>
      <w:proofErr w:type="spellEnd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 и газовыми приборами.</w:t>
      </w:r>
    </w:p>
    <w:p w:rsidR="009A4520" w:rsidRPr="00EB3653" w:rsidRDefault="00EB3653">
      <w:pPr>
        <w:autoSpaceDE w:val="0"/>
        <w:autoSpaceDN w:val="0"/>
        <w:spacing w:before="178" w:after="0" w:line="230" w:lineRule="auto"/>
        <w:rPr>
          <w:lang w:val="ru-RU"/>
        </w:rPr>
      </w:pPr>
      <w:r w:rsidRPr="00EB3653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:rsidR="009A4520" w:rsidRPr="00EB3653" w:rsidRDefault="00EB3653">
      <w:pPr>
        <w:autoSpaceDE w:val="0"/>
        <w:autoSpaceDN w:val="0"/>
        <w:spacing w:before="178" w:after="0" w:line="271" w:lineRule="auto"/>
        <w:ind w:left="240" w:right="432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9A4520" w:rsidRPr="00EB3653" w:rsidRDefault="009A4520">
      <w:pPr>
        <w:rPr>
          <w:lang w:val="ru-RU"/>
        </w:rPr>
        <w:sectPr w:rsidR="009A4520" w:rsidRPr="00EB3653" w:rsidSect="00CD7891">
          <w:pgSz w:w="11900" w:h="16840"/>
          <w:pgMar w:top="328" w:right="796" w:bottom="1440" w:left="846" w:header="720" w:footer="720" w:gutter="0"/>
          <w:cols w:space="720" w:equalWidth="0">
            <w:col w:w="10258" w:space="0"/>
          </w:cols>
          <w:docGrid w:linePitch="360"/>
        </w:sectPr>
      </w:pPr>
    </w:p>
    <w:p w:rsidR="009A4520" w:rsidRPr="00EB3653" w:rsidRDefault="009A4520" w:rsidP="00EB3653">
      <w:pPr>
        <w:autoSpaceDE w:val="0"/>
        <w:autoSpaceDN w:val="0"/>
        <w:spacing w:after="78" w:line="220" w:lineRule="exact"/>
        <w:jc w:val="center"/>
        <w:rPr>
          <w:lang w:val="ru-RU"/>
        </w:rPr>
      </w:pPr>
    </w:p>
    <w:p w:rsidR="009A4520" w:rsidRPr="00EB3653" w:rsidRDefault="00EB3653" w:rsidP="00EB3653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EB3653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9A4520" w:rsidRPr="00EB3653" w:rsidRDefault="00EB3653">
      <w:pPr>
        <w:tabs>
          <w:tab w:val="left" w:pos="180"/>
        </w:tabs>
        <w:autoSpaceDE w:val="0"/>
        <w:autoSpaceDN w:val="0"/>
        <w:spacing w:before="346" w:after="0" w:line="262" w:lineRule="auto"/>
        <w:ind w:right="720"/>
        <w:rPr>
          <w:lang w:val="ru-RU"/>
        </w:rPr>
      </w:pPr>
      <w:r w:rsidRPr="00EB3653">
        <w:rPr>
          <w:lang w:val="ru-RU"/>
        </w:rPr>
        <w:tab/>
      </w: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"Окружающий мир" в 1 классе направлено на достижение </w:t>
      </w:r>
      <w:proofErr w:type="gramStart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9A4520" w:rsidRPr="00EB3653" w:rsidRDefault="00EB3653">
      <w:pPr>
        <w:autoSpaceDE w:val="0"/>
        <w:autoSpaceDN w:val="0"/>
        <w:spacing w:before="226" w:after="0" w:line="230" w:lineRule="auto"/>
        <w:rPr>
          <w:lang w:val="ru-RU"/>
        </w:rPr>
      </w:pPr>
      <w:r w:rsidRPr="00EB3653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9A4520" w:rsidRPr="00EB3653" w:rsidRDefault="00EB3653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lang w:val="ru-RU"/>
        </w:rPr>
      </w:pPr>
      <w:r w:rsidRPr="00EB3653">
        <w:rPr>
          <w:lang w:val="ru-RU"/>
        </w:rPr>
        <w:tab/>
      </w: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 </w:t>
      </w:r>
      <w:r w:rsidRPr="00EB3653">
        <w:rPr>
          <w:lang w:val="ru-RU"/>
        </w:rPr>
        <w:br/>
      </w:r>
      <w:r w:rsidRPr="00EB3653">
        <w:rPr>
          <w:lang w:val="ru-RU"/>
        </w:rPr>
        <w:tab/>
      </w:r>
      <w:r w:rsidRPr="00EB3653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:rsidR="009A4520" w:rsidRPr="00EB3653" w:rsidRDefault="00EB3653">
      <w:pPr>
        <w:autoSpaceDE w:val="0"/>
        <w:autoSpaceDN w:val="0"/>
        <w:spacing w:before="180" w:after="0" w:line="262" w:lineRule="auto"/>
        <w:ind w:left="420" w:right="720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ценностного отношения к своей Родине — России; понимание особой роли многонациональной России в современном мире; </w:t>
      </w:r>
    </w:p>
    <w:p w:rsidR="009A4520" w:rsidRPr="00EB3653" w:rsidRDefault="00EB3653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A4520" w:rsidRPr="00EB3653" w:rsidRDefault="00EB3653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:rsidR="009A4520" w:rsidRPr="00EB3653" w:rsidRDefault="00EB3653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осознание прав и ответственности человека как члена общества.</w:t>
      </w:r>
    </w:p>
    <w:p w:rsidR="009A4520" w:rsidRPr="00EB3653" w:rsidRDefault="00EB365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EB3653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9A4520" w:rsidRPr="00EB3653" w:rsidRDefault="00EB3653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проявление культуры общения, уважительного отношения к людям, их взглядам, признанию их индивидуальности; </w:t>
      </w:r>
    </w:p>
    <w:p w:rsidR="009A4520" w:rsidRPr="00EB3653" w:rsidRDefault="00EB3653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A4520" w:rsidRPr="00EB3653" w:rsidRDefault="00EB3653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— 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9A4520" w:rsidRPr="00EB3653" w:rsidRDefault="00EB3653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EB3653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9A4520" w:rsidRPr="00EB3653" w:rsidRDefault="00EB3653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9A4520" w:rsidRPr="00EB3653" w:rsidRDefault="00EB3653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полученных знаний в продуктивной и преобразующей деятельности, в разных видах художественной деятельности.</w:t>
      </w:r>
    </w:p>
    <w:p w:rsidR="009A4520" w:rsidRPr="00EB3653" w:rsidRDefault="00EB365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EB3653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A4520" w:rsidRPr="00EB3653" w:rsidRDefault="00EB3653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</w:t>
      </w:r>
      <w:r w:rsidRPr="00EB3653">
        <w:rPr>
          <w:lang w:val="ru-RU"/>
        </w:rPr>
        <w:br/>
      </w: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информационной); </w:t>
      </w:r>
    </w:p>
    <w:p w:rsidR="009A4520" w:rsidRPr="00EB3653" w:rsidRDefault="00EB3653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опыта эмоционального отношения к среде обитания, бережное отношение к физическому и психическому здоровью.</w:t>
      </w:r>
    </w:p>
    <w:p w:rsidR="009A4520" w:rsidRPr="00EB3653" w:rsidRDefault="009A4520">
      <w:pPr>
        <w:rPr>
          <w:lang w:val="ru-RU"/>
        </w:rPr>
        <w:sectPr w:rsidR="009A4520" w:rsidRPr="00EB3653" w:rsidSect="00CD7891">
          <w:pgSz w:w="11900" w:h="16840"/>
          <w:pgMar w:top="298" w:right="648" w:bottom="45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9A4520" w:rsidRPr="00EB3653" w:rsidRDefault="009A4520">
      <w:pPr>
        <w:autoSpaceDE w:val="0"/>
        <w:autoSpaceDN w:val="0"/>
        <w:spacing w:after="78" w:line="220" w:lineRule="exact"/>
        <w:rPr>
          <w:lang w:val="ru-RU"/>
        </w:rPr>
      </w:pPr>
    </w:p>
    <w:p w:rsidR="009A4520" w:rsidRPr="00EB3653" w:rsidRDefault="00EB3653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EB3653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9A4520" w:rsidRPr="00EB3653" w:rsidRDefault="00EB3653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9A4520" w:rsidRPr="00EB3653" w:rsidRDefault="00EB365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EB3653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9A4520" w:rsidRPr="00EB3653" w:rsidRDefault="00EB3653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—  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9A4520" w:rsidRPr="00EB3653" w:rsidRDefault="00EB365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EB3653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9A4520" w:rsidRPr="00EB3653" w:rsidRDefault="00EB3653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в деятельности на первоначальные представления о научной картине мира; </w:t>
      </w:r>
    </w:p>
    <w:p w:rsidR="009A4520" w:rsidRPr="00EB3653" w:rsidRDefault="00EB3653">
      <w:pPr>
        <w:autoSpaceDE w:val="0"/>
        <w:autoSpaceDN w:val="0"/>
        <w:spacing w:before="192" w:after="0" w:line="271" w:lineRule="auto"/>
        <w:ind w:left="420" w:right="576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9A4520" w:rsidRPr="00EB3653" w:rsidRDefault="00EB3653">
      <w:pPr>
        <w:autoSpaceDE w:val="0"/>
        <w:autoSpaceDN w:val="0"/>
        <w:spacing w:before="286" w:after="0" w:line="230" w:lineRule="auto"/>
        <w:rPr>
          <w:lang w:val="ru-RU"/>
        </w:rPr>
      </w:pPr>
      <w:r w:rsidRPr="00EB3653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9A4520" w:rsidRPr="00EB3653" w:rsidRDefault="00EB3653">
      <w:pPr>
        <w:autoSpaceDE w:val="0"/>
        <w:autoSpaceDN w:val="0"/>
        <w:spacing w:before="346" w:after="0" w:line="262" w:lineRule="auto"/>
        <w:ind w:left="180" w:right="4752"/>
        <w:rPr>
          <w:lang w:val="ru-RU"/>
        </w:rPr>
      </w:pPr>
      <w:proofErr w:type="spellStart"/>
      <w:r w:rsidRPr="00EB3653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Познавательныеуниверсальные</w:t>
      </w:r>
      <w:proofErr w:type="spellEnd"/>
      <w:r w:rsidRPr="00EB36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учебные действия: </w:t>
      </w:r>
      <w:r w:rsidRPr="00EB3653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9A4520" w:rsidRPr="00EB3653" w:rsidRDefault="00EB3653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A4520" w:rsidRPr="00EB3653" w:rsidRDefault="00EB3653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 </w:t>
      </w:r>
    </w:p>
    <w:p w:rsidR="009A4520" w:rsidRPr="00EB3653" w:rsidRDefault="00EB3653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окружающего мира, устанавливать основания для сравнения, устанавливать аналогии; </w:t>
      </w:r>
    </w:p>
    <w:p w:rsidR="009A4520" w:rsidRPr="00EB3653" w:rsidRDefault="00EB365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объединять части объекта (объекты) по определённому признаку; </w:t>
      </w:r>
    </w:p>
    <w:p w:rsidR="009A4520" w:rsidRPr="00EB3653" w:rsidRDefault="00EB3653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существенный признак для классификации, классифицировать предложенные объекты; </w:t>
      </w:r>
    </w:p>
    <w:p w:rsidR="009A4520" w:rsidRPr="00EB3653" w:rsidRDefault="00EB3653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в рассматриваемых фактах, данных и наблюдениях на основе предложенного алгоритма; </w:t>
      </w:r>
    </w:p>
    <w:p w:rsidR="009A4520" w:rsidRPr="00EB3653" w:rsidRDefault="00EB3653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</w:t>
      </w:r>
    </w:p>
    <w:p w:rsidR="009A4520" w:rsidRPr="00EB3653" w:rsidRDefault="00EB365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EB3653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9A4520" w:rsidRPr="00EB3653" w:rsidRDefault="00EB3653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</w:p>
    <w:p w:rsidR="009A4520" w:rsidRPr="00EB3653" w:rsidRDefault="00EB3653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разницу между реальным и желательным состоянием объекта (ситуации) на основе предложенных вопросов; </w:t>
      </w:r>
    </w:p>
    <w:p w:rsidR="009A4520" w:rsidRPr="00EB3653" w:rsidRDefault="00EB3653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A4520" w:rsidRPr="00EB3653" w:rsidRDefault="00EB3653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proofErr w:type="gramStart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— 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</w:t>
      </w:r>
      <w:proofErr w:type="gramEnd"/>
    </w:p>
    <w:p w:rsidR="009A4520" w:rsidRPr="00EB3653" w:rsidRDefault="009A4520">
      <w:pPr>
        <w:rPr>
          <w:lang w:val="ru-RU"/>
        </w:rPr>
        <w:sectPr w:rsidR="009A4520" w:rsidRPr="00EB3653" w:rsidSect="00CD7891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A4520" w:rsidRPr="00EB3653" w:rsidRDefault="009A4520">
      <w:pPr>
        <w:autoSpaceDE w:val="0"/>
        <w:autoSpaceDN w:val="0"/>
        <w:spacing w:after="66" w:line="220" w:lineRule="exact"/>
        <w:rPr>
          <w:lang w:val="ru-RU"/>
        </w:rPr>
      </w:pPr>
    </w:p>
    <w:p w:rsidR="009A4520" w:rsidRPr="00EB3653" w:rsidRDefault="00EB3653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последствия; коллективный труд и его результаты и др.</w:t>
      </w:r>
      <w:proofErr w:type="gramStart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 )</w:t>
      </w:r>
      <w:proofErr w:type="gramEnd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</w:p>
    <w:p w:rsidR="009A4520" w:rsidRPr="00EB3653" w:rsidRDefault="00EB3653">
      <w:pPr>
        <w:autoSpaceDE w:val="0"/>
        <w:autoSpaceDN w:val="0"/>
        <w:spacing w:before="190" w:after="0" w:line="271" w:lineRule="auto"/>
        <w:ind w:left="240" w:right="720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</w:t>
      </w:r>
      <w:proofErr w:type="gramStart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—с</w:t>
      </w:r>
      <w:proofErr w:type="gramEnd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ледствие); </w:t>
      </w:r>
    </w:p>
    <w:p w:rsidR="009A4520" w:rsidRPr="00EB3653" w:rsidRDefault="00EB3653">
      <w:pPr>
        <w:autoSpaceDE w:val="0"/>
        <w:autoSpaceDN w:val="0"/>
        <w:spacing w:before="190" w:after="0" w:line="262" w:lineRule="auto"/>
        <w:ind w:left="240" w:right="1152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9A4520" w:rsidRPr="00EB3653" w:rsidRDefault="00EB3653">
      <w:pPr>
        <w:autoSpaceDE w:val="0"/>
        <w:autoSpaceDN w:val="0"/>
        <w:spacing w:before="178" w:after="0" w:line="230" w:lineRule="auto"/>
        <w:rPr>
          <w:lang w:val="ru-RU"/>
        </w:rPr>
      </w:pPr>
      <w:r w:rsidRPr="00EB3653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9A4520" w:rsidRPr="00EB3653" w:rsidRDefault="00EB3653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различные источники для поиска информации, выбирать источник получения информации с учётом учебной задачи; </w:t>
      </w:r>
    </w:p>
    <w:p w:rsidR="009A4520" w:rsidRPr="00EB3653" w:rsidRDefault="00EB3653">
      <w:pPr>
        <w:autoSpaceDE w:val="0"/>
        <w:autoSpaceDN w:val="0"/>
        <w:spacing w:before="192" w:after="0" w:line="262" w:lineRule="auto"/>
        <w:ind w:left="240" w:right="1008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представленную в явном виде; </w:t>
      </w:r>
    </w:p>
    <w:p w:rsidR="009A4520" w:rsidRPr="00EB3653" w:rsidRDefault="00EB3653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A4520" w:rsidRPr="00EB3653" w:rsidRDefault="00EB3653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графическую, аудиовизуальную информацию; </w:t>
      </w:r>
    </w:p>
    <w:p w:rsidR="009A4520" w:rsidRPr="00EB3653" w:rsidRDefault="00EB3653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 интерпретировать графически представленную информацию (схему, таблицу, иллюстрацию); </w:t>
      </w:r>
    </w:p>
    <w:p w:rsidR="009A4520" w:rsidRPr="00EB3653" w:rsidRDefault="00EB3653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информационной безопасности в условиях контролируемого доступа в Интернет (с помощью учителя); </w:t>
      </w:r>
    </w:p>
    <w:p w:rsidR="009A4520" w:rsidRPr="00EB3653" w:rsidRDefault="00EB3653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 создавать текстовую, видео, графическую, звуковую информацию в соответствии с учебной задачей;</w:t>
      </w:r>
    </w:p>
    <w:p w:rsidR="009A4520" w:rsidRPr="00EB3653" w:rsidRDefault="00EB3653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proofErr w:type="gramStart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—  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9A4520" w:rsidRPr="00EB3653" w:rsidRDefault="00EB3653">
      <w:pPr>
        <w:autoSpaceDE w:val="0"/>
        <w:autoSpaceDN w:val="0"/>
        <w:spacing w:before="178" w:after="0" w:line="230" w:lineRule="auto"/>
        <w:rPr>
          <w:lang w:val="ru-RU"/>
        </w:rPr>
      </w:pPr>
      <w:r w:rsidRPr="00EB3653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действия:</w:t>
      </w:r>
    </w:p>
    <w:p w:rsidR="009A4520" w:rsidRPr="00EB3653" w:rsidRDefault="00EB3653">
      <w:pPr>
        <w:autoSpaceDE w:val="0"/>
        <w:autoSpaceDN w:val="0"/>
        <w:spacing w:before="178" w:after="0" w:line="262" w:lineRule="auto"/>
        <w:ind w:left="240" w:right="576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диалогов задавать вопросы, высказывать суждения, оценивать выступления участников; </w:t>
      </w:r>
    </w:p>
    <w:p w:rsidR="009A4520" w:rsidRPr="00EB3653" w:rsidRDefault="00EB3653">
      <w:pPr>
        <w:autoSpaceDE w:val="0"/>
        <w:autoSpaceDN w:val="0"/>
        <w:spacing w:before="192" w:after="0" w:line="262" w:lineRule="auto"/>
        <w:ind w:left="240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A4520" w:rsidRPr="00EB3653" w:rsidRDefault="00EB3653">
      <w:pPr>
        <w:autoSpaceDE w:val="0"/>
        <w:autoSpaceDN w:val="0"/>
        <w:spacing w:before="192" w:after="0" w:line="262" w:lineRule="auto"/>
        <w:ind w:left="240" w:right="576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ведения диалога и дискуссии; проявлять уважительное отношение к собеседнику; </w:t>
      </w:r>
    </w:p>
    <w:p w:rsidR="009A4520" w:rsidRPr="00EB3653" w:rsidRDefault="00EB3653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A4520" w:rsidRPr="00EB3653" w:rsidRDefault="00EB3653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устные и письменные тексты (описание, рассуждение, повествование); </w:t>
      </w:r>
    </w:p>
    <w:p w:rsidR="009A4520" w:rsidRPr="00EB3653" w:rsidRDefault="00EB3653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A4520" w:rsidRPr="00EB3653" w:rsidRDefault="00EB3653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A4520" w:rsidRPr="00EB3653" w:rsidRDefault="00EB3653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 с возможной презентацией (текст, рисунки, фото, плакаты и др.</w:t>
      </w:r>
      <w:proofErr w:type="gramStart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 )</w:t>
      </w:r>
      <w:proofErr w:type="gramEnd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 к тексту выступления.</w:t>
      </w:r>
    </w:p>
    <w:p w:rsidR="009A4520" w:rsidRPr="00EB3653" w:rsidRDefault="009A4520">
      <w:pPr>
        <w:rPr>
          <w:lang w:val="ru-RU"/>
        </w:rPr>
        <w:sectPr w:rsidR="009A4520" w:rsidRPr="00EB3653" w:rsidSect="00CD7891">
          <w:pgSz w:w="11900" w:h="16840"/>
          <w:pgMar w:top="286" w:right="790" w:bottom="438" w:left="846" w:header="720" w:footer="720" w:gutter="0"/>
          <w:cols w:space="720" w:equalWidth="0">
            <w:col w:w="10264" w:space="0"/>
          </w:cols>
          <w:docGrid w:linePitch="360"/>
        </w:sectPr>
      </w:pPr>
    </w:p>
    <w:p w:rsidR="009A4520" w:rsidRPr="00EB3653" w:rsidRDefault="009A4520">
      <w:pPr>
        <w:autoSpaceDE w:val="0"/>
        <w:autoSpaceDN w:val="0"/>
        <w:spacing w:after="78" w:line="220" w:lineRule="exact"/>
        <w:rPr>
          <w:lang w:val="ru-RU"/>
        </w:rPr>
      </w:pPr>
    </w:p>
    <w:p w:rsidR="009A4520" w:rsidRPr="00EB3653" w:rsidRDefault="00EB3653">
      <w:pPr>
        <w:autoSpaceDE w:val="0"/>
        <w:autoSpaceDN w:val="0"/>
        <w:spacing w:after="0" w:line="262" w:lineRule="auto"/>
        <w:ind w:left="180" w:right="4896"/>
        <w:rPr>
          <w:lang w:val="ru-RU"/>
        </w:rPr>
      </w:pPr>
      <w:r w:rsidRPr="00EB36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универсальные учебные действия: </w:t>
      </w:r>
      <w:r w:rsidRPr="00EB3653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9A4520" w:rsidRPr="00EB3653" w:rsidRDefault="00EB3653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самостоятельно или с небольшой помощью учителя действия по решению учебной задачи; </w:t>
      </w:r>
    </w:p>
    <w:p w:rsidR="009A4520" w:rsidRPr="00EB3653" w:rsidRDefault="00EB365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 и операций.</w:t>
      </w:r>
    </w:p>
    <w:p w:rsidR="009A4520" w:rsidRPr="00EB3653" w:rsidRDefault="00EB365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EB3653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9A4520" w:rsidRPr="00EB3653" w:rsidRDefault="00EB3653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деятельности; </w:t>
      </w:r>
    </w:p>
    <w:p w:rsidR="009A4520" w:rsidRPr="00EB3653" w:rsidRDefault="00EB3653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в своей работе и устанавливать их причины; корректировать свои действия при необходимости (с небольшой помощью учителя); </w:t>
      </w:r>
    </w:p>
    <w:p w:rsidR="009A4520" w:rsidRPr="00EB3653" w:rsidRDefault="00EB3653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— 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9A4520" w:rsidRPr="00EB3653" w:rsidRDefault="00EB365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EB3653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</w:t>
      </w: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9A4520" w:rsidRPr="00EB3653" w:rsidRDefault="00EB3653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объективно оценивать результаты своей деятельности, соотносить свою оценку с оценкой учителя; </w:t>
      </w:r>
    </w:p>
    <w:p w:rsidR="009A4520" w:rsidRPr="00EB3653" w:rsidRDefault="00EB3653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—  оценивать целесообразность выбранных способов действия, при необходимости корректировать их.</w:t>
      </w:r>
    </w:p>
    <w:p w:rsidR="009A4520" w:rsidRPr="00EB3653" w:rsidRDefault="00EB365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EB3653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9A4520" w:rsidRPr="00EB3653" w:rsidRDefault="00EB3653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значение коллективной деятельности для успешного решения учебной </w:t>
      </w:r>
      <w:r w:rsidRPr="00EB3653">
        <w:rPr>
          <w:lang w:val="ru-RU"/>
        </w:rPr>
        <w:br/>
      </w: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A4520" w:rsidRPr="00EB3653" w:rsidRDefault="00EB3653">
      <w:pPr>
        <w:autoSpaceDE w:val="0"/>
        <w:autoSpaceDN w:val="0"/>
        <w:spacing w:before="190" w:after="0" w:line="262" w:lineRule="auto"/>
        <w:ind w:left="420" w:right="1584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A4520" w:rsidRPr="00EB3653" w:rsidRDefault="00EB365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готовность руководить, выполнять поручения, подчиняться; </w:t>
      </w:r>
    </w:p>
    <w:p w:rsidR="009A4520" w:rsidRPr="00EB3653" w:rsidRDefault="00EB3653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 конфликтов, при их возникновении мирно разрешать без участия взрослого; </w:t>
      </w:r>
    </w:p>
    <w:p w:rsidR="009A4520" w:rsidRPr="00EB3653" w:rsidRDefault="00EB3653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работы.</w:t>
      </w:r>
    </w:p>
    <w:p w:rsidR="009A4520" w:rsidRPr="00EB3653" w:rsidRDefault="00EB3653" w:rsidP="00EB3653">
      <w:pPr>
        <w:autoSpaceDE w:val="0"/>
        <w:autoSpaceDN w:val="0"/>
        <w:spacing w:before="288" w:after="0" w:line="230" w:lineRule="auto"/>
        <w:jc w:val="center"/>
        <w:rPr>
          <w:lang w:val="ru-RU"/>
        </w:rPr>
      </w:pPr>
      <w:r w:rsidRPr="00EB3653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9A4520" w:rsidRPr="00EB3653" w:rsidRDefault="00EB3653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EB36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 классе </w:t>
      </w:r>
      <w:proofErr w:type="gramStart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gramEnd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научится:</w:t>
      </w:r>
    </w:p>
    <w:p w:rsidR="009A4520" w:rsidRPr="00EB3653" w:rsidRDefault="00EB3653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9A4520" w:rsidRPr="00EB3653" w:rsidRDefault="00EB365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название своего населённого пункта, региона, страны; </w:t>
      </w:r>
    </w:p>
    <w:p w:rsidR="009A4520" w:rsidRPr="00EB3653" w:rsidRDefault="00EB3653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9A4520" w:rsidRPr="00EB3653" w:rsidRDefault="00EB3653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</w:t>
      </w:r>
      <w:r w:rsidRPr="00EB3653">
        <w:rPr>
          <w:lang w:val="ru-RU"/>
        </w:rPr>
        <w:br/>
      </w: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животны</w:t>
      </w:r>
      <w:proofErr w:type="gramStart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х(</w:t>
      </w:r>
      <w:proofErr w:type="gramEnd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насекомые, рыбы, птицы, звери); </w:t>
      </w:r>
    </w:p>
    <w:p w:rsidR="009A4520" w:rsidRPr="00EB3653" w:rsidRDefault="009A4520">
      <w:pPr>
        <w:rPr>
          <w:lang w:val="ru-RU"/>
        </w:rPr>
        <w:sectPr w:rsidR="009A4520" w:rsidRPr="00EB3653" w:rsidSect="00CD7891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A4520" w:rsidRPr="00EB3653" w:rsidRDefault="009A4520">
      <w:pPr>
        <w:autoSpaceDE w:val="0"/>
        <w:autoSpaceDN w:val="0"/>
        <w:spacing w:after="108" w:line="220" w:lineRule="exact"/>
        <w:rPr>
          <w:lang w:val="ru-RU"/>
        </w:rPr>
      </w:pPr>
    </w:p>
    <w:p w:rsidR="009A4520" w:rsidRPr="00EB3653" w:rsidRDefault="00EB3653">
      <w:pPr>
        <w:autoSpaceDE w:val="0"/>
        <w:autoSpaceDN w:val="0"/>
        <w:spacing w:after="0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9A4520" w:rsidRPr="00EB3653" w:rsidRDefault="00EB3653">
      <w:pPr>
        <w:autoSpaceDE w:val="0"/>
        <w:autoSpaceDN w:val="0"/>
        <w:spacing w:before="190" w:after="0" w:line="230" w:lineRule="auto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правила ухода за комнатными растениями и домашними животными; </w:t>
      </w:r>
    </w:p>
    <w:p w:rsidR="009A4520" w:rsidRPr="00EB3653" w:rsidRDefault="00EB3653">
      <w:pPr>
        <w:autoSpaceDE w:val="0"/>
        <w:autoSpaceDN w:val="0"/>
        <w:spacing w:before="190" w:after="0"/>
        <w:ind w:right="144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9A4520" w:rsidRPr="00EB3653" w:rsidRDefault="00EB3653">
      <w:pPr>
        <w:autoSpaceDE w:val="0"/>
        <w:autoSpaceDN w:val="0"/>
        <w:spacing w:before="192" w:after="0" w:line="230" w:lineRule="auto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для ответов на вопросы небольшие тексты о природе и обществе; </w:t>
      </w:r>
    </w:p>
    <w:p w:rsidR="009A4520" w:rsidRPr="00EB3653" w:rsidRDefault="00EB3653">
      <w:pPr>
        <w:autoSpaceDE w:val="0"/>
        <w:autoSpaceDN w:val="0"/>
        <w:spacing w:before="192" w:after="0" w:line="262" w:lineRule="auto"/>
        <w:ind w:right="432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9A4520" w:rsidRPr="00EB3653" w:rsidRDefault="00EB3653">
      <w:pPr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9A4520" w:rsidRPr="00EB3653" w:rsidRDefault="00EB3653">
      <w:pPr>
        <w:autoSpaceDE w:val="0"/>
        <w:autoSpaceDN w:val="0"/>
        <w:spacing w:before="190" w:after="0" w:line="230" w:lineRule="auto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здорового питания и личной гигиены; </w:t>
      </w:r>
    </w:p>
    <w:p w:rsidR="009A4520" w:rsidRPr="00EB3653" w:rsidRDefault="00EB3653">
      <w:pPr>
        <w:autoSpaceDE w:val="0"/>
        <w:autoSpaceDN w:val="0"/>
        <w:spacing w:before="190" w:after="0" w:line="230" w:lineRule="auto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пешехода; </w:t>
      </w:r>
    </w:p>
    <w:p w:rsidR="009A4520" w:rsidRPr="00EB3653" w:rsidRDefault="00EB3653">
      <w:pPr>
        <w:autoSpaceDE w:val="0"/>
        <w:autoSpaceDN w:val="0"/>
        <w:spacing w:before="190" w:after="0" w:line="230" w:lineRule="auto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в природе; </w:t>
      </w:r>
    </w:p>
    <w:p w:rsidR="009A4520" w:rsidRPr="00EB3653" w:rsidRDefault="00EB3653">
      <w:pPr>
        <w:autoSpaceDE w:val="0"/>
        <w:autoSpaceDN w:val="0"/>
        <w:spacing w:before="190" w:after="0" w:line="262" w:lineRule="auto"/>
        <w:ind w:right="1008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—  с помощью взрослых (учителя, родителей) пользоваться электронным дневником и электронными ресурсами школы.</w:t>
      </w:r>
    </w:p>
    <w:p w:rsidR="009A4520" w:rsidRPr="00EB3653" w:rsidRDefault="009A4520">
      <w:pPr>
        <w:rPr>
          <w:lang w:val="ru-RU"/>
        </w:rPr>
        <w:sectPr w:rsidR="009A4520" w:rsidRPr="00EB3653" w:rsidSect="00CD7891">
          <w:pgSz w:w="11900" w:h="16840"/>
          <w:pgMar w:top="328" w:right="840" w:bottom="1440" w:left="1086" w:header="720" w:footer="720" w:gutter="0"/>
          <w:cols w:space="720" w:equalWidth="0">
            <w:col w:w="9974" w:space="0"/>
          </w:cols>
          <w:docGrid w:linePitch="360"/>
        </w:sectPr>
      </w:pPr>
    </w:p>
    <w:p w:rsidR="009A4520" w:rsidRPr="00EB3653" w:rsidRDefault="009A4520" w:rsidP="00EB3653">
      <w:pPr>
        <w:autoSpaceDE w:val="0"/>
        <w:autoSpaceDN w:val="0"/>
        <w:spacing w:after="64" w:line="220" w:lineRule="exact"/>
        <w:jc w:val="center"/>
        <w:rPr>
          <w:lang w:val="ru-RU"/>
        </w:rPr>
      </w:pPr>
    </w:p>
    <w:p w:rsidR="009A4520" w:rsidRDefault="00EB3653" w:rsidP="00EB3653">
      <w:pPr>
        <w:autoSpaceDE w:val="0"/>
        <w:autoSpaceDN w:val="0"/>
        <w:spacing w:after="258" w:line="233" w:lineRule="auto"/>
        <w:jc w:val="center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>ТЕМАТИЧЕСКОЕ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850"/>
        <w:gridCol w:w="528"/>
        <w:gridCol w:w="1104"/>
        <w:gridCol w:w="1140"/>
        <w:gridCol w:w="866"/>
        <w:gridCol w:w="1968"/>
        <w:gridCol w:w="1286"/>
        <w:gridCol w:w="6292"/>
      </w:tblGrid>
      <w:tr w:rsidR="009A4520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47" w:lineRule="auto"/>
              <w:ind w:left="72" w:right="720"/>
              <w:jc w:val="both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45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6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9A4520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520" w:rsidRDefault="009A452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520" w:rsidRDefault="009A4520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520" w:rsidRDefault="009A452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520" w:rsidRDefault="009A452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520" w:rsidRDefault="009A452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520" w:rsidRDefault="009A4520"/>
        </w:tc>
      </w:tr>
      <w:tr w:rsidR="009A452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общество.</w:t>
            </w:r>
          </w:p>
        </w:tc>
      </w:tr>
      <w:tr w:rsidR="009A4520" w:rsidRPr="00371A16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80" w:after="0" w:line="252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Школьные традиции и праздники. Классный, школьный коллектив, совместная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деятельность.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02.09.2022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80" w:after="0" w:line="254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Экскурсия по школе,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помещениями;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ситуаций по теме «Правила поведения в классе и в школе»;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теме «Как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содержать рабочее место в порядке»;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8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6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80" w:after="0" w:line="382" w:lineRule="auto"/>
              <w:ind w:left="72" w:right="144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/43/ </w:t>
            </w:r>
            <w:r w:rsidRPr="00EB3653">
              <w:rPr>
                <w:lang w:val="ru-RU"/>
              </w:rPr>
              <w:br/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env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-5135 </w:t>
            </w:r>
            <w:r w:rsidRPr="00EB3653">
              <w:rPr>
                <w:lang w:val="ru-RU"/>
              </w:rPr>
              <w:br/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ЯКласс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okruzhayushchij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mir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uznaem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kogda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chto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proiskhodit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-728427/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zhizn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nashei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shkole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-5943226 </w:t>
            </w:r>
            <w:r w:rsidRPr="00EB36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okruzhayushchij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mir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uznaem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chto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okruzhaet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638762/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startovyi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kontrol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-6633663</w:t>
            </w:r>
          </w:p>
        </w:tc>
      </w:tr>
      <w:tr w:rsidR="009A4520" w:rsidRPr="00371A16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Одноклассники,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взаимоотношения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между ними; ценность дружбы, взаимной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помощи.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07.09.2022 09.09.2022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ситуаций по теме «Правила поведения в классе и в школе»;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Проект "Мой класс моя школа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proofErr w:type="gram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6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/5963/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/157361/ </w:t>
            </w:r>
            <w:r w:rsidRPr="00EB36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/3773/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/157393/ </w:t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env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-57466 </w:t>
            </w:r>
            <w:r w:rsidRPr="00EB3653">
              <w:rPr>
                <w:lang w:val="ru-RU"/>
              </w:rPr>
              <w:br/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Якласс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okruzhayushchij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mir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pravila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obshcheniia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-546146/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moia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shkola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-545626</w:t>
            </w:r>
          </w:p>
        </w:tc>
      </w:tr>
      <w:tr w:rsidR="009A4520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Рабочее место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школьника. Правила безопасной работы на учебном месте, режим труда и отдыха.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14.09.2022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теме «Как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содержать рабочее место в порядке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»;;</w:t>
            </w:r>
            <w:proofErr w:type="gram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6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https://www.youtube.com/watch?v=iM851yHku70</w:t>
            </w:r>
          </w:p>
        </w:tc>
      </w:tr>
      <w:tr w:rsidR="009A4520" w:rsidRPr="00371A16">
        <w:trPr>
          <w:trHeight w:hRule="exact" w:val="26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Россия Москва </w:t>
            </w:r>
            <w:proofErr w:type="gramStart"/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—с</w:t>
            </w:r>
            <w:proofErr w:type="gramEnd"/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толица России.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Народы России.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16.09.2022 21.09.2022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и обсуждение иллюстраций;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видеофрагментов и других материалов (по выбору) на темы «Москва — столица России»;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«Экскурсия по Москве»; Рассматривание и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описание изделий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народных промыслов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родного края и народов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России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proofErr w:type="gram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62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6" w:after="0" w:line="245" w:lineRule="auto"/>
              <w:ind w:left="72" w:right="2448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/5091/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/118888/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/5164/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/273959/</w:t>
            </w:r>
          </w:p>
          <w:p w:rsidR="009A4520" w:rsidRPr="00EB3653" w:rsidRDefault="00EB3653">
            <w:pPr>
              <w:autoSpaceDE w:val="0"/>
              <w:autoSpaceDN w:val="0"/>
              <w:spacing w:before="210" w:after="0" w:line="245" w:lineRule="auto"/>
              <w:ind w:left="72"/>
              <w:rPr>
                <w:lang w:val="ru-RU"/>
              </w:rPr>
            </w:pP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env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-6596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env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-6597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env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-5137</w:t>
            </w:r>
          </w:p>
          <w:p w:rsidR="009A4520" w:rsidRPr="00EB3653" w:rsidRDefault="00EB3653">
            <w:pPr>
              <w:autoSpaceDE w:val="0"/>
              <w:autoSpaceDN w:val="0"/>
              <w:spacing w:before="212" w:after="0" w:line="247" w:lineRule="auto"/>
              <w:ind w:left="72" w:right="432"/>
              <w:rPr>
                <w:lang w:val="ru-RU"/>
              </w:rPr>
            </w:pP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Якласс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36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okruzhayushchij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mir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rodina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-322852/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rossiia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nasha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rodina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-322853</w:t>
            </w:r>
          </w:p>
          <w:p w:rsidR="009A4520" w:rsidRPr="00EB3653" w:rsidRDefault="00EB3653">
            <w:pPr>
              <w:autoSpaceDE w:val="0"/>
              <w:autoSpaceDN w:val="0"/>
              <w:spacing w:before="212" w:after="0" w:line="245" w:lineRule="auto"/>
              <w:ind w:left="72" w:right="576"/>
              <w:rPr>
                <w:lang w:val="ru-RU"/>
              </w:rPr>
            </w:pP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.У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чебник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36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education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lab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classes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/689866/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library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nature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tab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timeline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/3726031</w:t>
            </w:r>
          </w:p>
        </w:tc>
      </w:tr>
      <w:tr w:rsidR="009A4520" w:rsidRPr="00371A16">
        <w:trPr>
          <w:trHeight w:hRule="exact" w:val="175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1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tabs>
                <w:tab w:val="left" w:pos="112"/>
              </w:tabs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Первоначальные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сведения о родном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крае. Название своего населённого пункта (города, села), региона.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23.09.2022 28.09.2022</w:t>
            </w:r>
          </w:p>
        </w:tc>
        <w:tc>
          <w:tcPr>
            <w:tcW w:w="19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Рассматривание и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описание изделий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народных промыслов родного края и народов России;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 "Моя малая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родина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proofErr w:type="gramEnd"/>
          </w:p>
        </w:tc>
        <w:tc>
          <w:tcPr>
            <w:tcW w:w="12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опрос; Практическая работа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62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env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-5137</w:t>
            </w:r>
          </w:p>
        </w:tc>
      </w:tr>
    </w:tbl>
    <w:p w:rsidR="009A4520" w:rsidRPr="00EB3653" w:rsidRDefault="009A4520">
      <w:pPr>
        <w:autoSpaceDE w:val="0"/>
        <w:autoSpaceDN w:val="0"/>
        <w:spacing w:after="0" w:line="14" w:lineRule="exact"/>
        <w:rPr>
          <w:lang w:val="ru-RU"/>
        </w:rPr>
      </w:pPr>
    </w:p>
    <w:p w:rsidR="009A4520" w:rsidRPr="00EB3653" w:rsidRDefault="009A4520">
      <w:pPr>
        <w:rPr>
          <w:lang w:val="ru-RU"/>
        </w:rPr>
        <w:sectPr w:rsidR="009A4520" w:rsidRPr="00EB3653" w:rsidSect="00CD7891">
          <w:pgSz w:w="16840" w:h="11900"/>
          <w:pgMar w:top="282" w:right="640" w:bottom="4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A4520" w:rsidRPr="00EB3653" w:rsidRDefault="009A4520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850"/>
        <w:gridCol w:w="528"/>
        <w:gridCol w:w="1104"/>
        <w:gridCol w:w="1140"/>
        <w:gridCol w:w="866"/>
        <w:gridCol w:w="1968"/>
        <w:gridCol w:w="1286"/>
        <w:gridCol w:w="6292"/>
      </w:tblGrid>
      <w:tr w:rsidR="009A4520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Культурные объекты родного края. Труд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людей. Ценность и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красота рукотворного мира.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30.09.2022 05.10.2022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Экскурсии;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целевые прогулки;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иллюстраций;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видеофрагментов и других материалов о родном крае; труде людей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6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https://www.youtube.com/watch?time_continue=9&amp;v=fs21tlAyhYw&amp;feature=emb_logo https://kopilkaurokov.ru/doshkolnoeObrazovanie/presentacii/irkutskaia_oblast_nash_krai_rodnoi?</w:t>
            </w:r>
          </w:p>
        </w:tc>
      </w:tr>
      <w:tr w:rsidR="009A4520" w:rsidRPr="00371A16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Правила поведения в социуме.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07.10.2022 12.10.2022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теме «Правила поведения в учреждениях культуры — в театре;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музее;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библиотеке»; Обсуждение правил поведения в школе и дома.; 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просмотр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иллюстраций и видеофрагментов по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теме;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6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355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/3749/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/295983/ </w:t>
            </w:r>
            <w:r w:rsidRPr="00EB3653">
              <w:rPr>
                <w:lang w:val="ru-RU"/>
              </w:rPr>
              <w:br/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Якласс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okruzhayushchij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mir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pravila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obshcheniia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-546146/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kak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vesti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sebia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obshchestvennykh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mestakh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-545649 </w:t>
            </w:r>
            <w:r w:rsidRPr="00EB36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okruzhayushchij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mir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pravila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obshcheniia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-546146/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bud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dobrym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spravedlivym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-643655</w:t>
            </w:r>
          </w:p>
        </w:tc>
      </w:tr>
      <w:tr w:rsidR="009A4520" w:rsidRPr="00371A16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Моя семья в прошлом и настоящем. Имена и фамилии членов семьи, их профессии.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14.10.2022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иллюстративным материалом: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рассматривание фото;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репродукций на тему;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«Семья»;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</w:t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теме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;«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Что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такое семья»;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над проектом "Моя семья";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Творческое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задание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6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/5564/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/157330/ </w:t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env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-32832 </w:t>
            </w:r>
            <w:r w:rsidRPr="00EB3653">
              <w:rPr>
                <w:lang w:val="ru-RU"/>
              </w:rPr>
              <w:br/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Якласс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okruzhayushchij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mir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pravila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obshcheniia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-546146/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moia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semia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-536737</w:t>
            </w:r>
          </w:p>
        </w:tc>
      </w:tr>
      <w:tr w:rsidR="009A4520" w:rsidRPr="00371A16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Взаимоотношения и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взаимопомощь в семье.</w:t>
            </w:r>
          </w:p>
          <w:p w:rsidR="009A4520" w:rsidRDefault="00EB3653">
            <w:pPr>
              <w:autoSpaceDE w:val="0"/>
              <w:autoSpaceDN w:val="0"/>
              <w:spacing w:before="1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Совместный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труд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 и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отдых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19.10.2022 21.10.2022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</w:t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теме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«Ч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такое семья»;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 детей по теме;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«Как наша семья проводит свободное время»;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 "Моя семья";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опрос; Практическая работа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6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watch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wO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YH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BSGI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feature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emb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logo</w:t>
            </w:r>
          </w:p>
        </w:tc>
      </w:tr>
      <w:tr w:rsidR="009A4520" w:rsidRPr="00371A16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Домашний адрес.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26.10.2022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иллюстративным материалом: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рассматривание фото;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репродукций на тему;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«Семья»;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Беседы с детьми о жизни в городе и селе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proofErr w:type="gram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6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372" w:lineRule="auto"/>
              <w:ind w:left="72" w:right="2592"/>
              <w:rPr>
                <w:lang w:val="ru-RU"/>
              </w:rPr>
            </w:pP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env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-10153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env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-57465</w:t>
            </w:r>
          </w:p>
        </w:tc>
      </w:tr>
      <w:tr w:rsidR="009A4520">
        <w:trPr>
          <w:trHeight w:hRule="exact" w:val="348"/>
        </w:trPr>
        <w:tc>
          <w:tcPr>
            <w:tcW w:w="2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26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9A4520"/>
        </w:tc>
      </w:tr>
      <w:tr w:rsidR="009A4520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природа.</w:t>
            </w:r>
          </w:p>
        </w:tc>
      </w:tr>
    </w:tbl>
    <w:p w:rsidR="009A4520" w:rsidRDefault="009A4520">
      <w:pPr>
        <w:autoSpaceDE w:val="0"/>
        <w:autoSpaceDN w:val="0"/>
        <w:spacing w:after="0" w:line="14" w:lineRule="exact"/>
      </w:pPr>
    </w:p>
    <w:p w:rsidR="009A4520" w:rsidRDefault="009A4520">
      <w:pPr>
        <w:sectPr w:rsidR="009A4520" w:rsidSect="00CD7891">
          <w:pgSz w:w="16840" w:h="11901" w:orient="landscape"/>
          <w:pgMar w:top="284" w:right="641" w:bottom="788" w:left="663" w:header="720" w:footer="720" w:gutter="0"/>
          <w:cols w:space="720" w:equalWidth="0">
            <w:col w:w="15683" w:space="0"/>
          </w:cols>
          <w:docGrid w:linePitch="360"/>
        </w:sectPr>
      </w:pPr>
    </w:p>
    <w:p w:rsidR="009A4520" w:rsidRDefault="009A452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850"/>
        <w:gridCol w:w="528"/>
        <w:gridCol w:w="1104"/>
        <w:gridCol w:w="1140"/>
        <w:gridCol w:w="866"/>
        <w:gridCol w:w="1968"/>
        <w:gridCol w:w="1286"/>
        <w:gridCol w:w="6292"/>
      </w:tblGrid>
      <w:tr w:rsidR="009A4520" w:rsidRPr="00371A16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66" w:after="0" w:line="252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Природа и предметы, созданные человеком. Природные материалы. Бережное отношение к </w:t>
            </w:r>
            <w:proofErr w:type="gramStart"/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пред</w:t>
            </w:r>
            <w:proofErr w:type="gramEnd"/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метам, вещам,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уход за ними.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28.10.2022 16.11.2022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</w:t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теме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;«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Почему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люди должны оберегать и охранять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природу»;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ситуаций по теме «Правила поведения в природе»;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Экскурсии по теме;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«Сезонные изменения в природе;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погодой»; 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47" w:lineRule="auto"/>
              <w:ind w:left="72" w:right="212"/>
              <w:jc w:val="both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опрос; Устный опрос; экскурсия;</w:t>
            </w:r>
          </w:p>
        </w:tc>
        <w:tc>
          <w:tcPr>
            <w:tcW w:w="6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355" w:lineRule="auto"/>
              <w:ind w:left="72" w:right="288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/5625/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/154922/ </w:t>
            </w:r>
            <w:r w:rsidRPr="00EB3653">
              <w:rPr>
                <w:lang w:val="ru-RU"/>
              </w:rPr>
              <w:br/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Якласс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36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okruzhayushchij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mir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raznoobrazie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prirody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-320111/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obekty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prirody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rukotvornogo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mira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-322882 </w:t>
            </w:r>
            <w:r w:rsidRPr="00EB3653">
              <w:rPr>
                <w:lang w:val="ru-RU"/>
              </w:rPr>
              <w:br/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env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-11239</w:t>
            </w:r>
          </w:p>
        </w:tc>
      </w:tr>
      <w:tr w:rsidR="009A4520" w:rsidRPr="00371A16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64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Неживая и живая природа.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18.11.2022 23.11.2022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иллюстративным материалом: «Живая и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неживая природа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»;;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proofErr w:type="gram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6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/5531/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/155077/</w:t>
            </w:r>
          </w:p>
          <w:p w:rsidR="009A4520" w:rsidRPr="00EB3653" w:rsidRDefault="00EB3653">
            <w:pPr>
              <w:autoSpaceDE w:val="0"/>
              <w:autoSpaceDN w:val="0"/>
              <w:spacing w:before="210" w:after="0" w:line="250" w:lineRule="auto"/>
              <w:ind w:left="72" w:right="432"/>
              <w:rPr>
                <w:lang w:val="ru-RU"/>
              </w:rPr>
            </w:pP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env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-11240 </w:t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ЯКласс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36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okruzhayushchij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mir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raznoobrazie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prirody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-320111/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kakaia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byvaet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priroda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-320112</w:t>
            </w:r>
          </w:p>
        </w:tc>
      </w:tr>
      <w:tr w:rsidR="009A4520" w:rsidRPr="00371A16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Погода и термометр.</w:t>
            </w:r>
          </w:p>
          <w:p w:rsidR="009A4520" w:rsidRDefault="00EB3653">
            <w:pPr>
              <w:autoSpaceDE w:val="0"/>
              <w:autoSpaceDN w:val="0"/>
              <w:spacing w:before="20" w:after="0" w:line="247" w:lineRule="auto"/>
              <w:ind w:left="72"/>
            </w:pP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Наблюдение за погодой своего края.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Сезонные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изменения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природе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25.11.2022 09.12.2022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Экскурсии по теме;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«Сезонные изменения в природе;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погодой»; Практическая работа по теме «Измеряем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температуру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proofErr w:type="gram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экскурсия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6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Якласс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36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okruzhayushchij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mir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raznoobrazie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prirody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-320111/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prirodnye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iavleniia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-320613</w:t>
            </w:r>
          </w:p>
          <w:p w:rsidR="009A4520" w:rsidRPr="00EB3653" w:rsidRDefault="00EB3653">
            <w:pPr>
              <w:autoSpaceDE w:val="0"/>
              <w:autoSpaceDN w:val="0"/>
              <w:spacing w:before="212" w:after="0" w:line="245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okruzhayushchij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mir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raznoobrazie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prirody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-320111/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iz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chego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skladyvaetsia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pogoda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-321250</w:t>
            </w:r>
          </w:p>
          <w:p w:rsidR="009A4520" w:rsidRPr="00EB3653" w:rsidRDefault="00EB3653">
            <w:pPr>
              <w:autoSpaceDE w:val="0"/>
              <w:autoSpaceDN w:val="0"/>
              <w:spacing w:before="212" w:after="0" w:line="245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okruzhayushchij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mir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raznoobrazie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prirody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-320111/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osennie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izmeneniia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prirode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-321438</w:t>
            </w:r>
          </w:p>
        </w:tc>
      </w:tr>
      <w:tr w:rsidR="009A4520" w:rsidRPr="00371A16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Взаимосвязи между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человеком и природой.</w:t>
            </w:r>
          </w:p>
          <w:p w:rsidR="009A4520" w:rsidRPr="00EB3653" w:rsidRDefault="00EB3653">
            <w:pPr>
              <w:autoSpaceDE w:val="0"/>
              <w:autoSpaceDN w:val="0"/>
              <w:spacing w:before="18" w:after="0" w:line="250" w:lineRule="auto"/>
              <w:ind w:left="72" w:right="144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Правила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нравственного и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безопасного поведения в природе.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14.12.2022 21.12.2022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</w:t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теме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;«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Почему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люди должны оберегать и охранять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природу»;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ситуаций по теме «Правила поведения в природе»;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6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6" w:after="0" w:line="252" w:lineRule="auto"/>
              <w:ind w:left="72" w:right="1008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/3675/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/97796/ </w:t>
            </w:r>
            <w:r w:rsidRPr="00EB36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/5539/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/122515/ </w:t>
            </w:r>
            <w:r w:rsidRPr="00EB36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/3920/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/158175/ </w:t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Якласс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36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okruzhayushchij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mir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uznaem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pochemu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tak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proiskhodit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-728429/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pravila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povedeniia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prirode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-5919428 </w:t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.У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чебник</w:t>
            </w:r>
            <w:proofErr w:type="spellEnd"/>
          </w:p>
          <w:p w:rsidR="009A4520" w:rsidRPr="00EB3653" w:rsidRDefault="00EB3653">
            <w:pPr>
              <w:autoSpaceDE w:val="0"/>
              <w:autoSpaceDN w:val="0"/>
              <w:spacing w:before="210" w:after="0" w:line="233" w:lineRule="auto"/>
              <w:ind w:left="72"/>
              <w:rPr>
                <w:lang w:val="ru-RU"/>
              </w:rPr>
            </w:pP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env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-34873</w:t>
            </w:r>
          </w:p>
        </w:tc>
      </w:tr>
      <w:tr w:rsidR="009A4520" w:rsidRPr="00371A16">
        <w:trPr>
          <w:trHeight w:hRule="exact" w:val="24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66" w:after="0" w:line="254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Растения ближайшего окружения (узнавание, называние, краткое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описание).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23.12.2022 11.01.2023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названия по внешнему виду дерева;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иллюстративным материалом: деление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растений на две группы 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—д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икорастущие и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культурные;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</w:t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теме;«Чем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различаются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дикорастущие и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культурные растения?»; 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6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/3610/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/154052/ </w:t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env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-13270 </w:t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Якласс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36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okruzhayushchij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mir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raznoobrazie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prirody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320111/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raznoobrazie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rastenii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-323123</w:t>
            </w:r>
          </w:p>
        </w:tc>
      </w:tr>
    </w:tbl>
    <w:p w:rsidR="009A4520" w:rsidRPr="00EB3653" w:rsidRDefault="009A4520">
      <w:pPr>
        <w:autoSpaceDE w:val="0"/>
        <w:autoSpaceDN w:val="0"/>
        <w:spacing w:after="0" w:line="14" w:lineRule="exact"/>
        <w:rPr>
          <w:lang w:val="ru-RU"/>
        </w:rPr>
      </w:pPr>
    </w:p>
    <w:p w:rsidR="009A4520" w:rsidRPr="00EB3653" w:rsidRDefault="009A4520">
      <w:pPr>
        <w:rPr>
          <w:lang w:val="ru-RU"/>
        </w:rPr>
        <w:sectPr w:rsidR="009A4520" w:rsidRPr="00EB3653" w:rsidSect="00CD7891">
          <w:pgSz w:w="16840" w:h="11900"/>
          <w:pgMar w:top="284" w:right="640" w:bottom="85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A4520" w:rsidRPr="00EB3653" w:rsidRDefault="009A4520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850"/>
        <w:gridCol w:w="528"/>
        <w:gridCol w:w="1104"/>
        <w:gridCol w:w="1140"/>
        <w:gridCol w:w="866"/>
        <w:gridCol w:w="1968"/>
        <w:gridCol w:w="1286"/>
        <w:gridCol w:w="6292"/>
      </w:tblGrid>
      <w:tr w:rsidR="009A4520" w:rsidRPr="00371A16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Лиственные и хвойные растения.</w:t>
            </w:r>
          </w:p>
          <w:p w:rsidR="009A4520" w:rsidRPr="00EB3653" w:rsidRDefault="00EB3653">
            <w:pPr>
              <w:autoSpaceDE w:val="0"/>
              <w:autoSpaceDN w:val="0"/>
              <w:spacing w:before="20" w:after="0" w:line="245" w:lineRule="auto"/>
              <w:ind w:left="72" w:right="144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Дикорастущие и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культурные растения.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13.01.2023 20.01.2023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Экскурсия;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названия по внешнему виду дерева;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иллюстративным материалом; Практическая работа "Разнообразие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растений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proofErr w:type="gram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6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/4043/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/117455/ </w:t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env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-14602 </w:t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Якласс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36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okruzhayushchij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mir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uznaem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chto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okruzhaet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-638762/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kakie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byvaiut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derevia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-634907</w:t>
            </w:r>
          </w:p>
          <w:p w:rsidR="009A4520" w:rsidRPr="00EB3653" w:rsidRDefault="00EB3653">
            <w:pPr>
              <w:autoSpaceDE w:val="0"/>
              <w:autoSpaceDN w:val="0"/>
              <w:spacing w:before="212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okruzhayushchij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mir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uznaem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chto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okruzhaet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-638762/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kakie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byvaiut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listia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-634904</w:t>
            </w:r>
          </w:p>
        </w:tc>
      </w:tr>
      <w:tr w:rsidR="009A4520" w:rsidRPr="00371A16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proofErr w:type="gramStart"/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Части растения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(называние, краткая характеристика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значения для жизни растения): корень,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стебель, лист, цветок, плод, семя.</w:t>
            </w:r>
            <w:proofErr w:type="gram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25.01.2023 01.02.2023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</w:t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теме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;«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Чем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различаются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дикорастущие и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культурные растения?»; Практическая работа по теме «Найдите у растений их части»;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6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env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-6598 </w:t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Якласс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36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okruzhayushchij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mir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uznaem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chto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okruzhaet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-638762/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chto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obshchego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tcvetkovykh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rastenii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-562691 </w:t>
            </w:r>
            <w:r w:rsidRPr="00EB3653">
              <w:rPr>
                <w:lang w:val="ru-RU"/>
              </w:rPr>
              <w:br/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Яндекс.Учебник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36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education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lab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classes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/689866/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library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nature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tab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timeline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/1267834</w:t>
            </w:r>
          </w:p>
        </w:tc>
      </w:tr>
      <w:tr w:rsidR="009A4520" w:rsidRPr="00371A16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Комнатные растения, правила содержания и ухода.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03.02.2023 10.02.2023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по теме «Учимся ухаживать за растениями уголка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природы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»;;</w:t>
            </w:r>
            <w:proofErr w:type="gram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6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6" w:after="0" w:line="250" w:lineRule="auto"/>
              <w:ind w:left="72" w:right="864"/>
              <w:rPr>
                <w:lang w:val="ru-RU"/>
              </w:rPr>
            </w:pP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env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-7016 </w:t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Якласс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36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okruzhayushchij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mir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uznaem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chto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okruzhaet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-638762/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tcvety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dome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-565399</w:t>
            </w:r>
          </w:p>
        </w:tc>
      </w:tr>
      <w:tr w:rsidR="009A4520" w:rsidRPr="00371A16">
        <w:trPr>
          <w:trHeight w:hRule="exact" w:val="41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Разные группы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животных (звери, насекомые, птицы, рыбы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15.02.2023 10.03.2023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Игра-соревнование по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теме;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«Кто больше назовёт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насекомых (птиц;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зверей…)»;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Наблюдения за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поведением животных в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естественных условиях: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повадки птиц;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движения зверей;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условия обитаний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насекомых (во время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экскурсий;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целевых прогулок;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просмотра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видеоматериалов);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Логическая задача: найди ошибку в иллюстрациях 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—к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акое животное попало в эту группу неправильно; 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47" w:lineRule="auto"/>
              <w:ind w:left="72" w:right="212"/>
              <w:jc w:val="both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опрос; Устный опрос; тестирование;</w:t>
            </w:r>
          </w:p>
        </w:tc>
        <w:tc>
          <w:tcPr>
            <w:tcW w:w="6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env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-7016 </w:t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env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chapter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-1621 </w:t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Яндекс.Учебник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36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education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lab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classes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/689866/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library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nature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tab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timeline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/1269591 </w:t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ЯКласс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36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okruzhayushchij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mir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uznaem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chto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okruzhaet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638762/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nasekomye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-684179 </w:t>
            </w:r>
            <w:r w:rsidRPr="00EB36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okruzhayushchij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mir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uznaem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chto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okruzhaet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-638762/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ryby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-685781 </w:t>
            </w:r>
            <w:r w:rsidRPr="00EB36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okruzhayushchij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mir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uznaem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chto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okruzhaet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638762/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ptitcy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-686268 </w:t>
            </w:r>
            <w:r w:rsidRPr="00EB36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okruzhayushchij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mir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uznaem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chto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okruzhaet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-638762/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zveri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-845795</w:t>
            </w:r>
          </w:p>
        </w:tc>
      </w:tr>
    </w:tbl>
    <w:p w:rsidR="009A4520" w:rsidRPr="00EB3653" w:rsidRDefault="009A4520">
      <w:pPr>
        <w:autoSpaceDE w:val="0"/>
        <w:autoSpaceDN w:val="0"/>
        <w:spacing w:after="0" w:line="14" w:lineRule="exact"/>
        <w:rPr>
          <w:lang w:val="ru-RU"/>
        </w:rPr>
      </w:pPr>
    </w:p>
    <w:p w:rsidR="009A4520" w:rsidRPr="00EB3653" w:rsidRDefault="009A4520">
      <w:pPr>
        <w:rPr>
          <w:lang w:val="ru-RU"/>
        </w:rPr>
        <w:sectPr w:rsidR="009A4520" w:rsidRPr="00EB3653" w:rsidSect="00CD7891">
          <w:pgSz w:w="16840" w:h="11900"/>
          <w:pgMar w:top="284" w:right="640" w:bottom="140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A4520" w:rsidRPr="00EB3653" w:rsidRDefault="009A4520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850"/>
        <w:gridCol w:w="528"/>
        <w:gridCol w:w="1104"/>
        <w:gridCol w:w="1140"/>
        <w:gridCol w:w="866"/>
        <w:gridCol w:w="1968"/>
        <w:gridCol w:w="1286"/>
        <w:gridCol w:w="6292"/>
      </w:tblGrid>
      <w:tr w:rsidR="009A4520">
        <w:trPr>
          <w:trHeight w:hRule="exact" w:val="30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Домашние и дикие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животные (различия в условиях жизни).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15.03.2023 22.03.2023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Наблюдения за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поведением животных в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естественных условиях: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повадки птиц;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движения зверей;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условия обитаний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насекомых (во время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экскурсий;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целевых прогулок;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просмотра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видеоматериалов);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Логическая задача: найди ошибку в иллюстрациях 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—к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акое животное попало в эту группу неправильно;;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;;</w:t>
            </w:r>
          </w:p>
        </w:tc>
        <w:tc>
          <w:tcPr>
            <w:tcW w:w="6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https://resh.edu.ru/subject/lesson/5532/start/156826/ Учи.Ру https://uchi.ru/catalog/env/2-klass/lesson-27056 Якласс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https://www.yaklass.ru/p/okruzhayushchij-mir/1-klass/uznaem-pochemu-tak-proiskhodit-728429/liubov-k-domashnim-pitomtcam-5919425 https://www.yaklass.ru/p/okruzhayushchij-mir/2-klass/raznoobrazie-prirody- 320111/znakomimsia-s-dikimi-i-domashnimi-zhivotnymi-323127</w:t>
            </w:r>
          </w:p>
        </w:tc>
      </w:tr>
      <w:tr w:rsidR="009A4520" w:rsidRPr="00371A16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Забота о домашних питомцах.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24.03.2023 05.04.2023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Наблюдения за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поведением животных в естественных условиях: повадки птиц, движения зверей, условия обитаний насекомых (во время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экскурсий, целевых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прогулок, просмотра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видеоматериалов);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Творческое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задание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;;</w:t>
            </w:r>
          </w:p>
        </w:tc>
        <w:tc>
          <w:tcPr>
            <w:tcW w:w="6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env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-27057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env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/2-</w:t>
            </w:r>
            <w:r w:rsidRPr="00EB3653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-32831 </w:t>
            </w:r>
            <w:r w:rsidRPr="00EB3653">
              <w:rPr>
                <w:lang w:val="ru-RU"/>
              </w:rPr>
              <w:br/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Якласс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okruzhayushchij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mir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raznoobrazie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prirody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-320111/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kto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zhivet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zhivom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ugolke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-348567</w:t>
            </w:r>
          </w:p>
        </w:tc>
      </w:tr>
      <w:tr w:rsidR="009A4520">
        <w:trPr>
          <w:trHeight w:hRule="exact" w:val="348"/>
        </w:trPr>
        <w:tc>
          <w:tcPr>
            <w:tcW w:w="2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37</w:t>
            </w:r>
          </w:p>
        </w:tc>
        <w:tc>
          <w:tcPr>
            <w:tcW w:w="126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9A4520"/>
        </w:tc>
      </w:tr>
      <w:tr w:rsidR="009A4520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Правила безопасной жизни.</w:t>
            </w:r>
          </w:p>
        </w:tc>
      </w:tr>
      <w:tr w:rsidR="009A4520" w:rsidRPr="00371A16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Необходимость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соблюдения режима дня, правил здорового питания и личной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гигиены.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07.04.2023 14.04.2023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теме «Что такое режим дня»: обсуждение режима дня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первоклассника;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учителя: «Что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такое правильное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питание»; Практическое занятие в кабинете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proofErr w:type="gram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;;</w:t>
            </w:r>
          </w:p>
        </w:tc>
        <w:tc>
          <w:tcPr>
            <w:tcW w:w="6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6" w:after="0" w:line="252" w:lineRule="auto"/>
              <w:ind w:left="72" w:right="1008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/5562/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/224516/ </w:t>
            </w:r>
            <w:r w:rsidRPr="00EB36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/3839/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/155817/ </w:t>
            </w:r>
            <w:r w:rsidRPr="00EB3653">
              <w:rPr>
                <w:lang w:val="ru-RU"/>
              </w:rPr>
              <w:br/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env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-39461 </w:t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Якласс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36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okruzhayushchij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mir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zdorove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bezopasnosti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-425638/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sokhraniaem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zdorove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-386155</w:t>
            </w:r>
          </w:p>
          <w:p w:rsidR="009A4520" w:rsidRPr="00EB3653" w:rsidRDefault="00EB3653">
            <w:pPr>
              <w:autoSpaceDE w:val="0"/>
              <w:autoSpaceDN w:val="0"/>
              <w:spacing w:before="210" w:after="0" w:line="250" w:lineRule="auto"/>
              <w:ind w:left="72" w:right="432"/>
              <w:rPr>
                <w:lang w:val="ru-RU"/>
              </w:rPr>
            </w:pP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.У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чебник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36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education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lab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classes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/689866/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library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nature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tab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timeline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/44621971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education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lab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classes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/689866/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library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nature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tab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timeline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/44622048</w:t>
            </w:r>
          </w:p>
        </w:tc>
      </w:tr>
      <w:tr w:rsidR="009A4520" w:rsidRPr="00371A16">
        <w:trPr>
          <w:trHeight w:hRule="exact" w:val="20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Правила безопасности в быту: пользование бытовыми </w:t>
            </w:r>
            <w:proofErr w:type="spellStart"/>
            <w:proofErr w:type="gramStart"/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электро</w:t>
            </w:r>
            <w:proofErr w:type="spellEnd"/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приборами</w:t>
            </w:r>
            <w:proofErr w:type="gramEnd"/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газовыми плитами.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19.04.2023 21.04.2023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иллюстрационным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материалом;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видеофрагментами;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Беседа: "Правила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безопасного пользования электроприборами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";;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proofErr w:type="gram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6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47" w:lineRule="auto"/>
              <w:ind w:left="72" w:right="2448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/4451/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/155842/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/3729/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/157229/ </w:t>
            </w:r>
            <w:r w:rsidRPr="00EB36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/4062/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/81551/</w:t>
            </w:r>
          </w:p>
          <w:p w:rsidR="009A4520" w:rsidRPr="00EB3653" w:rsidRDefault="00EB3653">
            <w:pPr>
              <w:autoSpaceDE w:val="0"/>
              <w:autoSpaceDN w:val="0"/>
              <w:spacing w:before="212" w:after="0" w:line="245" w:lineRule="auto"/>
              <w:ind w:left="72" w:right="720"/>
              <w:rPr>
                <w:lang w:val="ru-RU"/>
              </w:rPr>
            </w:pP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env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-50382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env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-51463</w:t>
            </w:r>
          </w:p>
          <w:p w:rsidR="009A4520" w:rsidRPr="00EB3653" w:rsidRDefault="00EB3653">
            <w:pPr>
              <w:autoSpaceDE w:val="0"/>
              <w:autoSpaceDN w:val="0"/>
              <w:spacing w:before="212" w:after="0" w:line="250" w:lineRule="auto"/>
              <w:ind w:left="72" w:right="1008"/>
              <w:rPr>
                <w:lang w:val="ru-RU"/>
              </w:rPr>
            </w:pP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Якласс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36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okruzhayushchij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mir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zdorove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bezopasnosti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-425638/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opasnosti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tvoem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dome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-386159</w:t>
            </w:r>
          </w:p>
        </w:tc>
      </w:tr>
    </w:tbl>
    <w:p w:rsidR="009A4520" w:rsidRPr="00EB3653" w:rsidRDefault="009A4520">
      <w:pPr>
        <w:autoSpaceDE w:val="0"/>
        <w:autoSpaceDN w:val="0"/>
        <w:spacing w:after="0" w:line="14" w:lineRule="exact"/>
        <w:rPr>
          <w:lang w:val="ru-RU"/>
        </w:rPr>
      </w:pPr>
    </w:p>
    <w:p w:rsidR="009A4520" w:rsidRPr="00EB3653" w:rsidRDefault="009A4520">
      <w:pPr>
        <w:rPr>
          <w:lang w:val="ru-RU"/>
        </w:rPr>
        <w:sectPr w:rsidR="009A4520" w:rsidRPr="00EB3653" w:rsidSect="00CD7891">
          <w:pgSz w:w="16840" w:h="11900"/>
          <w:pgMar w:top="284" w:right="640" w:bottom="86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A4520" w:rsidRPr="00EB3653" w:rsidRDefault="009A4520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850"/>
        <w:gridCol w:w="528"/>
        <w:gridCol w:w="1104"/>
        <w:gridCol w:w="1140"/>
        <w:gridCol w:w="866"/>
        <w:gridCol w:w="1968"/>
        <w:gridCol w:w="1286"/>
        <w:gridCol w:w="6292"/>
      </w:tblGrid>
      <w:tr w:rsidR="009A4520" w:rsidRPr="00371A16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Дорога от дома до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школы. Правила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безопасного поведения пешехода (дорожные знаки, дорожная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разметка, дорожные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сигналы).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26.04.2023 03.05.2023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</w:t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теме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"Б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езопасная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дорога от школы до дома"; Рассказ учителя: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"Дорожные </w:t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знаки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;д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ля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чего нужны?";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Практическое задание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"Рисуем дорожные знаки"; 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;;</w:t>
            </w:r>
          </w:p>
        </w:tc>
        <w:tc>
          <w:tcPr>
            <w:tcW w:w="6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/6074/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/155872/ </w:t>
            </w:r>
            <w:r w:rsidRPr="00EB36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/3499/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/157198/ </w:t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env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-36909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env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-92140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env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-54337 </w:t>
            </w:r>
            <w:r w:rsidRPr="00EB3653">
              <w:rPr>
                <w:lang w:val="ru-RU"/>
              </w:rPr>
              <w:br/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Якласс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36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okruzhayushchij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mir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bezopasnosti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raznykh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mestakh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-386744/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pravila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bezopasnogo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povedeniia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doroge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-386746 </w:t>
            </w:r>
            <w:r w:rsidRPr="00EB36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okruzhayushchij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mir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zdorove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bezopasnosti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-425638/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kak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vesti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sebia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doroge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-386157 </w:t>
            </w:r>
            <w:r w:rsidRPr="00EB36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okruzhayushchij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mir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bezopasnosti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raznykh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mestakh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-386744/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razbiraemsia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dorozhnykh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znakakh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-386747</w:t>
            </w:r>
          </w:p>
        </w:tc>
      </w:tr>
      <w:tr w:rsidR="009A4520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Безопасность в сети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Интернет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(электронный дневник и электронные ресурсы школы) в условиях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контролируемого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доступа в Интернет.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05.05.2023 12.05.2023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и просмотр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видеофильма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"Безопасность в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Интернете";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с учащимися по теме;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Практическое занятие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 ;</w:t>
            </w:r>
            <w:proofErr w:type="gram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EB3653">
              <w:rPr>
                <w:lang w:val="ru-RU"/>
              </w:rPr>
              <w:br/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;«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6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https://uchi.ru/catalog/env/1-klass/lesson-31315 https://www.youtube.com/watch? v=Q61MGqk9NVo&amp;feature=emb_logo</w:t>
            </w:r>
          </w:p>
        </w:tc>
      </w:tr>
      <w:tr w:rsidR="009A4520">
        <w:trPr>
          <w:trHeight w:hRule="exact" w:val="348"/>
        </w:trPr>
        <w:tc>
          <w:tcPr>
            <w:tcW w:w="2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26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9A4520"/>
        </w:tc>
      </w:tr>
      <w:tr w:rsidR="009A4520">
        <w:trPr>
          <w:trHeight w:hRule="exact" w:val="348"/>
        </w:trPr>
        <w:tc>
          <w:tcPr>
            <w:tcW w:w="2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26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9A4520"/>
        </w:tc>
      </w:tr>
      <w:tr w:rsidR="009A4520">
        <w:trPr>
          <w:trHeight w:hRule="exact" w:val="522"/>
        </w:trPr>
        <w:tc>
          <w:tcPr>
            <w:tcW w:w="2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0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9A4520"/>
        </w:tc>
      </w:tr>
    </w:tbl>
    <w:p w:rsidR="009A4520" w:rsidRDefault="009A4520">
      <w:pPr>
        <w:autoSpaceDE w:val="0"/>
        <w:autoSpaceDN w:val="0"/>
        <w:spacing w:after="0" w:line="14" w:lineRule="exact"/>
      </w:pPr>
    </w:p>
    <w:p w:rsidR="009A4520" w:rsidRDefault="009A4520">
      <w:pPr>
        <w:sectPr w:rsidR="009A4520" w:rsidSect="00CD7891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A4520" w:rsidRDefault="009A4520">
      <w:pPr>
        <w:autoSpaceDE w:val="0"/>
        <w:autoSpaceDN w:val="0"/>
        <w:spacing w:after="78" w:line="220" w:lineRule="exact"/>
      </w:pPr>
    </w:p>
    <w:p w:rsidR="009A4520" w:rsidRDefault="00EB3653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06"/>
        <w:gridCol w:w="732"/>
        <w:gridCol w:w="1620"/>
        <w:gridCol w:w="1668"/>
        <w:gridCol w:w="1236"/>
        <w:gridCol w:w="1886"/>
      </w:tblGrid>
      <w:tr w:rsidR="009A4520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9A4520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520" w:rsidRDefault="009A4520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520" w:rsidRDefault="009A4520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520" w:rsidRDefault="009A4520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520" w:rsidRDefault="009A4520"/>
        </w:tc>
      </w:tr>
      <w:tr w:rsidR="009A4520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Школьные традиции и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праздники. Классный,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школьный коллектив,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совместная деятельность.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Одноклассники,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взаимоотношения между ними; ценность дружбы, взаимной помощи.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Когда учиться интересно? Проект "Мой класс и моя школа"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A4520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Рабочее место школьника.</w:t>
            </w:r>
          </w:p>
          <w:p w:rsidR="009A4520" w:rsidRPr="00EB3653" w:rsidRDefault="00EB3653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безопасной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работы на учебном месте, режим труда и отдыха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Россия. Москва-столица России. Что мы знаем о Москве?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Народы России. Что мы знаем о народах России?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71" w:lineRule="auto"/>
              <w:ind w:left="72"/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Первоначальные сведения о родном крае.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 "Моя малая родина"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8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A452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Культурные объекты родного края.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Труд людей. Ценность и красота рукотворного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05.10.2022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9A452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9A4520" w:rsidRDefault="009A4520">
      <w:pPr>
        <w:autoSpaceDE w:val="0"/>
        <w:autoSpaceDN w:val="0"/>
        <w:spacing w:after="0" w:line="14" w:lineRule="exact"/>
      </w:pPr>
    </w:p>
    <w:p w:rsidR="009A4520" w:rsidRDefault="009A4520">
      <w:pPr>
        <w:sectPr w:rsidR="009A4520" w:rsidSect="00CD7891">
          <w:pgSz w:w="11900" w:h="16840"/>
          <w:pgMar w:top="298" w:right="650" w:bottom="5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A4520" w:rsidRDefault="009A452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06"/>
        <w:gridCol w:w="732"/>
        <w:gridCol w:w="1620"/>
        <w:gridCol w:w="1668"/>
        <w:gridCol w:w="1236"/>
        <w:gridCol w:w="1886"/>
      </w:tblGrid>
      <w:tr w:rsidR="009A4520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 живет семья?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81" w:lineRule="auto"/>
              <w:ind w:left="72"/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Моя семья в прошлом и настоящем. Имена и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фамилии членов семьи, их профессии.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станем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взрослыми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 и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взаимопомощь в семье.</w:t>
            </w:r>
          </w:p>
          <w:p w:rsidR="009A4520" w:rsidRPr="00EB3653" w:rsidRDefault="00EB3653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Совместный труд и отдых.</w:t>
            </w:r>
          </w:p>
          <w:p w:rsidR="009A4520" w:rsidRPr="00EB3653" w:rsidRDefault="00EB3653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Проект "Моя семья"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A4520">
        <w:trPr>
          <w:trHeight w:hRule="exact" w:val="1838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100" w:after="0" w:line="271" w:lineRule="auto"/>
              <w:ind w:left="72" w:right="220"/>
              <w:jc w:val="both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Домашний адрес. Откуда в наш дом приходит вода и откуда она уходит?</w:t>
            </w:r>
          </w:p>
          <w:p w:rsidR="009A4520" w:rsidRPr="00EB3653" w:rsidRDefault="00EB3653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Откуда в наш дом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приходит электричество?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8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 и 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предметы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созданные человеком. Что у нас над головой?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материалы. Что у нас под ногами?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Бережное отношение к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предметам, вещам. Откуда берется и куда девается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мусор?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Уход за вещами. Что окружает нас дома?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49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Живая природа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4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Неживая природа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100" w:after="0" w:line="271" w:lineRule="auto"/>
              <w:ind w:left="72" w:right="43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Погода и термометр. Почему идет дождь, и дует ветер?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25.11.2022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9A4520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за погодой своего края. Откуда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берутся снег и лед?</w:t>
            </w:r>
          </w:p>
          <w:p w:rsidR="009A4520" w:rsidRDefault="00EB3653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Откуда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снежках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грязь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Сезонные изменения в природе. Когда наступит лето?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9A4520" w:rsidRDefault="009A4520">
      <w:pPr>
        <w:autoSpaceDE w:val="0"/>
        <w:autoSpaceDN w:val="0"/>
        <w:spacing w:after="0" w:line="14" w:lineRule="exact"/>
      </w:pPr>
    </w:p>
    <w:p w:rsidR="009A4520" w:rsidRDefault="009A4520">
      <w:pPr>
        <w:sectPr w:rsidR="009A4520" w:rsidSect="00CD7891">
          <w:pgSz w:w="11900" w:h="16840"/>
          <w:pgMar w:top="284" w:right="650" w:bottom="7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A4520" w:rsidRDefault="009A452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06"/>
        <w:gridCol w:w="732"/>
        <w:gridCol w:w="1620"/>
        <w:gridCol w:w="1668"/>
        <w:gridCol w:w="1236"/>
        <w:gridCol w:w="1886"/>
      </w:tblGrid>
      <w:tr w:rsidR="009A4520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человека и природы. Почему мы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часто слышим слово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"Экология"?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нравственного и безопасного поведения в природе. Почему мы не будем рвать 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цветы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ловить бабочек?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в лесу мы будем соблюдать тишину?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Растения ближайшего окружения (деревья, кустарники, травы)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9A452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и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дикорастущие растения. Что растет на  клумбе?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это за листья?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такое хвоинки?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A452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общего у разных растений?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Части растений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Части растений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Комнатные растения. Что растет на подоконнике?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A4520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Откуда берутся шоколад изюм и мед?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Кто такие насекомые?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Кто такие рыбы?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Кто такие птицы?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15.02.2023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9A452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 зимой помочь птицам?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4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Где зимуют птицы?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01.03.2023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9A4520" w:rsidRDefault="009A4520">
      <w:pPr>
        <w:autoSpaceDE w:val="0"/>
        <w:autoSpaceDN w:val="0"/>
        <w:spacing w:after="0" w:line="14" w:lineRule="exact"/>
      </w:pPr>
    </w:p>
    <w:p w:rsidR="009A4520" w:rsidRDefault="009A4520">
      <w:pPr>
        <w:sectPr w:rsidR="009A4520" w:rsidSect="00CD7891">
          <w:pgSz w:w="11900" w:h="16840"/>
          <w:pgMar w:top="284" w:right="650" w:bottom="5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A4520" w:rsidRDefault="009A452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06"/>
        <w:gridCol w:w="732"/>
        <w:gridCol w:w="1620"/>
        <w:gridCol w:w="1668"/>
        <w:gridCol w:w="1236"/>
        <w:gridCol w:w="1886"/>
      </w:tblGrid>
      <w:tr w:rsidR="009A452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Где живут белые медведи?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Где живут слоны?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такое зоопарк?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Дикие животные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Домашние животные.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22.03.2023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Забота о домашних животных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24.03.2023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 живут животные?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мы любим кошек и собак?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 "Мои домашние животные"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Творческое задание;</w:t>
            </w:r>
          </w:p>
        </w:tc>
      </w:tr>
      <w:tr w:rsidR="009A4520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Необходимость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соблюдения режима дня, правила здорового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питания и личной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гигиены.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спим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ночью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A452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надо есть много овощей и фруктов?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надо чистить зубы и мыть руки?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безопасного поведения в быту. Что вокруг нас может быть опасным?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26.04.2023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9A4520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100" w:after="0"/>
              <w:ind w:left="72" w:right="576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безопасного пользования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электроприборами и газовыми плитами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безопасного поведения пешехода.</w:t>
            </w:r>
          </w:p>
          <w:p w:rsidR="009A4520" w:rsidRPr="00EB3653" w:rsidRDefault="00EB3653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Дорога от дома до школы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в автомобиле и в поезде нужно соблюдать правила безопасности?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9A4520" w:rsidRDefault="009A4520">
      <w:pPr>
        <w:autoSpaceDE w:val="0"/>
        <w:autoSpaceDN w:val="0"/>
        <w:spacing w:after="0" w:line="14" w:lineRule="exact"/>
      </w:pPr>
    </w:p>
    <w:p w:rsidR="009A4520" w:rsidRDefault="009A4520">
      <w:pPr>
        <w:sectPr w:rsidR="009A4520" w:rsidSect="00CD7891">
          <w:pgSz w:w="11900" w:h="16840"/>
          <w:pgMar w:top="284" w:right="650" w:bottom="6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A4520" w:rsidRDefault="009A452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06"/>
        <w:gridCol w:w="732"/>
        <w:gridCol w:w="1620"/>
        <w:gridCol w:w="1668"/>
        <w:gridCol w:w="1236"/>
        <w:gridCol w:w="1886"/>
      </w:tblGrid>
      <w:tr w:rsidR="009A4520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Почему на корабле и в самолете нужно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соблюдать правила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безопасности?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умеет компьютер?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Зачем нам телефон и телевизор?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A4520" w:rsidRPr="00371A16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Безопасность в Интернете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EB3653">
              <w:rPr>
                <w:lang w:val="ru-RU"/>
              </w:rPr>
              <w:br/>
            </w:r>
            <w:proofErr w:type="spellStart"/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;«</w:t>
            </w:r>
            <w:proofErr w:type="gramEnd"/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листа»; </w:t>
            </w:r>
            <w:r w:rsidRPr="00EB3653">
              <w:rPr>
                <w:lang w:val="ru-RU"/>
              </w:rPr>
              <w:br/>
            </w: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;</w:t>
            </w:r>
          </w:p>
        </w:tc>
      </w:tr>
      <w:tr w:rsidR="009A452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 безопасного поведения пешехода.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Итоговое повторение по теме «Правила безопасной жизни».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25.05.2023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A4520">
        <w:trPr>
          <w:trHeight w:hRule="exact" w:val="808"/>
        </w:trPr>
        <w:tc>
          <w:tcPr>
            <w:tcW w:w="3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Pr="00EB3653" w:rsidRDefault="00EB365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B36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EB365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4520" w:rsidRDefault="009A4520"/>
        </w:tc>
      </w:tr>
    </w:tbl>
    <w:p w:rsidR="009A4520" w:rsidRDefault="009A4520">
      <w:pPr>
        <w:autoSpaceDE w:val="0"/>
        <w:autoSpaceDN w:val="0"/>
        <w:spacing w:after="0" w:line="14" w:lineRule="exact"/>
      </w:pPr>
    </w:p>
    <w:p w:rsidR="009A4520" w:rsidRDefault="009A4520">
      <w:pPr>
        <w:sectPr w:rsidR="009A4520" w:rsidSect="00CD7891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A4520" w:rsidRDefault="009A4520">
      <w:pPr>
        <w:autoSpaceDE w:val="0"/>
        <w:autoSpaceDN w:val="0"/>
        <w:spacing w:after="78" w:line="220" w:lineRule="exact"/>
      </w:pPr>
    </w:p>
    <w:p w:rsidR="009A4520" w:rsidRDefault="00EB3653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9A4520" w:rsidRDefault="00EB3653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9A4520" w:rsidRPr="00EB3653" w:rsidRDefault="00EB3653"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Окружающий мир (в 2 частях), 1 класс /Плешаков А.А., Новицкая М.Ю., Акционерное </w:t>
      </w:r>
      <w:proofErr w:type="spellStart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общество</w:t>
      </w:r>
      <w:proofErr w:type="gramStart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«И</w:t>
      </w:r>
      <w:proofErr w:type="gramEnd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здательство</w:t>
      </w:r>
      <w:proofErr w:type="spellEnd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 «Просвещение»; </w:t>
      </w:r>
      <w:r w:rsidRPr="00EB3653">
        <w:rPr>
          <w:lang w:val="ru-RU"/>
        </w:rPr>
        <w:br/>
      </w: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9A4520" w:rsidRPr="00EB3653" w:rsidRDefault="00EB3653">
      <w:pPr>
        <w:autoSpaceDE w:val="0"/>
        <w:autoSpaceDN w:val="0"/>
        <w:spacing w:before="262" w:after="0" w:line="230" w:lineRule="auto"/>
        <w:rPr>
          <w:lang w:val="ru-RU"/>
        </w:rPr>
      </w:pPr>
      <w:r w:rsidRPr="00EB3653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9A4520" w:rsidRPr="00EB3653" w:rsidRDefault="00EB3653">
      <w:pPr>
        <w:autoSpaceDE w:val="0"/>
        <w:autoSpaceDN w:val="0"/>
        <w:spacing w:before="166" w:after="0" w:line="262" w:lineRule="auto"/>
        <w:ind w:right="6912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Поурочные разработки </w:t>
      </w:r>
      <w:r w:rsidRPr="00EB3653">
        <w:rPr>
          <w:lang w:val="ru-RU"/>
        </w:rPr>
        <w:br/>
      </w: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Библиотека электронных ресурсов</w:t>
      </w:r>
    </w:p>
    <w:p w:rsidR="009A4520" w:rsidRPr="00EB3653" w:rsidRDefault="00EB3653">
      <w:pPr>
        <w:autoSpaceDE w:val="0"/>
        <w:autoSpaceDN w:val="0"/>
        <w:spacing w:before="264" w:after="0" w:line="230" w:lineRule="auto"/>
        <w:rPr>
          <w:lang w:val="ru-RU"/>
        </w:rPr>
      </w:pPr>
      <w:r w:rsidRPr="00EB3653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9A4520" w:rsidRPr="00EB3653" w:rsidRDefault="00EB3653">
      <w:pPr>
        <w:autoSpaceDE w:val="0"/>
        <w:autoSpaceDN w:val="0"/>
        <w:spacing w:before="168" w:after="0" w:line="230" w:lineRule="auto"/>
        <w:rPr>
          <w:lang w:val="ru-RU"/>
        </w:rPr>
      </w:pP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РЭШ, </w:t>
      </w:r>
      <w:proofErr w:type="spellStart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Учи</w:t>
      </w:r>
      <w:proofErr w:type="gramStart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.Р</w:t>
      </w:r>
      <w:proofErr w:type="gramEnd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spellEnd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Яндекс.Учебник</w:t>
      </w:r>
      <w:proofErr w:type="spellEnd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ЯКласс</w:t>
      </w:r>
      <w:proofErr w:type="spellEnd"/>
    </w:p>
    <w:p w:rsidR="009A4520" w:rsidRPr="00EB3653" w:rsidRDefault="009A4520">
      <w:pPr>
        <w:rPr>
          <w:lang w:val="ru-RU"/>
        </w:rPr>
        <w:sectPr w:rsidR="009A4520" w:rsidRPr="00EB3653" w:rsidSect="00CD789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A4520" w:rsidRPr="00EB3653" w:rsidRDefault="009A4520">
      <w:pPr>
        <w:autoSpaceDE w:val="0"/>
        <w:autoSpaceDN w:val="0"/>
        <w:spacing w:after="78" w:line="220" w:lineRule="exact"/>
        <w:rPr>
          <w:lang w:val="ru-RU"/>
        </w:rPr>
      </w:pPr>
    </w:p>
    <w:p w:rsidR="009A4520" w:rsidRPr="00EB3653" w:rsidRDefault="00EB3653">
      <w:pPr>
        <w:autoSpaceDE w:val="0"/>
        <w:autoSpaceDN w:val="0"/>
        <w:spacing w:after="0" w:line="230" w:lineRule="auto"/>
        <w:rPr>
          <w:lang w:val="ru-RU"/>
        </w:rPr>
      </w:pPr>
      <w:r w:rsidRPr="00EB3653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9A4520" w:rsidRPr="00EB3653" w:rsidRDefault="00EB3653">
      <w:pPr>
        <w:autoSpaceDE w:val="0"/>
        <w:autoSpaceDN w:val="0"/>
        <w:spacing w:before="346" w:after="0" w:line="302" w:lineRule="auto"/>
        <w:ind w:right="4464"/>
        <w:rPr>
          <w:lang w:val="ru-RU"/>
        </w:rPr>
      </w:pPr>
      <w:r w:rsidRPr="00EB36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EB3653">
        <w:rPr>
          <w:lang w:val="ru-RU"/>
        </w:rPr>
        <w:br/>
      </w: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Проектор, таблицы, плакаты, мультимедийный компьютер</w:t>
      </w:r>
    </w:p>
    <w:p w:rsidR="009A4520" w:rsidRPr="00EB3653" w:rsidRDefault="00EB3653">
      <w:pPr>
        <w:autoSpaceDE w:val="0"/>
        <w:autoSpaceDN w:val="0"/>
        <w:spacing w:before="262" w:after="0" w:line="300" w:lineRule="auto"/>
        <w:ind w:right="720"/>
        <w:rPr>
          <w:lang w:val="ru-RU"/>
        </w:rPr>
      </w:pPr>
      <w:r w:rsidRPr="00EB36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ЛАБОРАТОРНЫХ, ПРАКТИЧЕСКИХ РАБОТ, ДЕМОНСТРАЦИЙ </w:t>
      </w:r>
      <w:r w:rsidRPr="00EB3653">
        <w:rPr>
          <w:lang w:val="ru-RU"/>
        </w:rPr>
        <w:br/>
      </w:r>
      <w:r w:rsidRPr="00EB3653">
        <w:rPr>
          <w:rFonts w:ascii="Times New Roman" w:eastAsia="Times New Roman" w:hAnsi="Times New Roman"/>
          <w:color w:val="000000"/>
          <w:sz w:val="24"/>
          <w:lang w:val="ru-RU"/>
        </w:rPr>
        <w:t>Гербарий, набор горных пород</w:t>
      </w:r>
    </w:p>
    <w:p w:rsidR="009A4520" w:rsidRPr="00EB3653" w:rsidRDefault="009A4520">
      <w:pPr>
        <w:rPr>
          <w:lang w:val="ru-RU"/>
        </w:rPr>
        <w:sectPr w:rsidR="009A4520" w:rsidRPr="00EB3653" w:rsidSect="00CD789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B3653" w:rsidRPr="00EB3653" w:rsidRDefault="00EB3653">
      <w:pPr>
        <w:rPr>
          <w:lang w:val="ru-RU"/>
        </w:rPr>
      </w:pPr>
    </w:p>
    <w:sectPr w:rsidR="00EB3653" w:rsidRPr="00EB3653" w:rsidSect="00CD7891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71A16"/>
    <w:rsid w:val="00532DD1"/>
    <w:rsid w:val="00706DDE"/>
    <w:rsid w:val="009A4520"/>
    <w:rsid w:val="00AA1D8D"/>
    <w:rsid w:val="00B47730"/>
    <w:rsid w:val="00C62055"/>
    <w:rsid w:val="00CB0664"/>
    <w:rsid w:val="00CD7891"/>
    <w:rsid w:val="00EB365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706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706D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706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706D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7FD8AD7-A89C-4905-8BA2-F43D305E8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25</Pages>
  <Words>6390</Words>
  <Characters>36427</Characters>
  <Application>Microsoft Office Word</Application>
  <DocSecurity>0</DocSecurity>
  <Lines>303</Lines>
  <Paragraphs>85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42732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Ялкынская ООШ</cp:lastModifiedBy>
  <cp:revision>5</cp:revision>
  <cp:lastPrinted>2022-12-08T08:09:00Z</cp:lastPrinted>
  <dcterms:created xsi:type="dcterms:W3CDTF">2013-12-23T23:15:00Z</dcterms:created>
  <dcterms:modified xsi:type="dcterms:W3CDTF">2022-12-30T07:32:00Z</dcterms:modified>
  <cp:category/>
</cp:coreProperties>
</file>